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774" w:rsidRDefault="00ED6DCD" w:rsidP="00A21E43">
      <w:pPr>
        <w:pStyle w:val="12"/>
        <w:keepNext/>
        <w:keepLines/>
        <w:pBdr>
          <w:bottom w:val="single" w:sz="4" w:space="0" w:color="auto"/>
        </w:pBdr>
        <w:spacing w:after="0" w:line="240" w:lineRule="auto"/>
        <w:jc w:val="center"/>
        <w:rPr>
          <w:lang w:val="de-AT"/>
        </w:rPr>
      </w:pPr>
      <w:bookmarkStart w:id="0" w:name="bookmark6"/>
      <w:bookmarkStart w:id="1" w:name="bookmark7"/>
      <w:bookmarkStart w:id="2" w:name="bookmark8"/>
      <w:r>
        <w:rPr>
          <w:noProof/>
          <w:lang w:eastAsia="ru-RU"/>
        </w:rPr>
        <w:drawing>
          <wp:inline distT="0" distB="0" distL="0" distR="0">
            <wp:extent cx="6518563" cy="8963025"/>
            <wp:effectExtent l="19050" t="0" r="0" b="0"/>
            <wp:docPr id="1" name="Рисунок 1" descr="C:\Users\User\Desktop\титульники\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\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563" cy="896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DCD" w:rsidRDefault="00ED6DCD" w:rsidP="00A21E43">
      <w:pPr>
        <w:pStyle w:val="12"/>
        <w:keepNext/>
        <w:keepLines/>
        <w:pBdr>
          <w:bottom w:val="single" w:sz="4" w:space="0" w:color="auto"/>
        </w:pBdr>
        <w:spacing w:after="0" w:line="240" w:lineRule="auto"/>
        <w:jc w:val="center"/>
        <w:rPr>
          <w:lang w:val="de-AT"/>
        </w:rPr>
      </w:pPr>
    </w:p>
    <w:p w:rsidR="00ED6DCD" w:rsidRDefault="00ED6DCD" w:rsidP="00A21E43">
      <w:pPr>
        <w:pStyle w:val="12"/>
        <w:keepNext/>
        <w:keepLines/>
        <w:pBdr>
          <w:bottom w:val="single" w:sz="4" w:space="0" w:color="auto"/>
        </w:pBdr>
        <w:spacing w:after="0" w:line="240" w:lineRule="auto"/>
        <w:jc w:val="center"/>
        <w:rPr>
          <w:lang w:val="de-AT"/>
        </w:rPr>
      </w:pPr>
    </w:p>
    <w:p w:rsidR="00ED6DCD" w:rsidRDefault="00ED6DCD" w:rsidP="00A21E43">
      <w:pPr>
        <w:pStyle w:val="12"/>
        <w:keepNext/>
        <w:keepLines/>
        <w:pBdr>
          <w:bottom w:val="single" w:sz="4" w:space="0" w:color="auto"/>
        </w:pBdr>
        <w:spacing w:after="0" w:line="240" w:lineRule="auto"/>
        <w:jc w:val="center"/>
        <w:rPr>
          <w:lang w:val="de-AT"/>
        </w:rPr>
      </w:pPr>
    </w:p>
    <w:p w:rsidR="00ED6DCD" w:rsidRDefault="00ED6DCD" w:rsidP="00A21E43">
      <w:pPr>
        <w:pStyle w:val="12"/>
        <w:keepNext/>
        <w:keepLines/>
        <w:pBdr>
          <w:bottom w:val="single" w:sz="4" w:space="0" w:color="auto"/>
        </w:pBdr>
        <w:spacing w:after="0" w:line="240" w:lineRule="auto"/>
        <w:jc w:val="center"/>
        <w:rPr>
          <w:lang w:val="de-AT"/>
        </w:rPr>
      </w:pPr>
    </w:p>
    <w:p w:rsidR="00ED6DCD" w:rsidRDefault="00ED6DCD" w:rsidP="00A21E43">
      <w:pPr>
        <w:pStyle w:val="12"/>
        <w:keepNext/>
        <w:keepLines/>
        <w:pBdr>
          <w:bottom w:val="single" w:sz="4" w:space="0" w:color="auto"/>
        </w:pBdr>
        <w:spacing w:after="0" w:line="240" w:lineRule="auto"/>
        <w:jc w:val="center"/>
        <w:rPr>
          <w:lang w:val="de-AT"/>
        </w:rPr>
      </w:pPr>
    </w:p>
    <w:p w:rsidR="00ED6DCD" w:rsidRDefault="00ED6DCD" w:rsidP="00A21E43">
      <w:pPr>
        <w:pStyle w:val="12"/>
        <w:keepNext/>
        <w:keepLines/>
        <w:pBdr>
          <w:bottom w:val="single" w:sz="4" w:space="0" w:color="auto"/>
        </w:pBdr>
        <w:spacing w:after="0" w:line="240" w:lineRule="auto"/>
        <w:jc w:val="center"/>
        <w:rPr>
          <w:lang w:val="de-AT"/>
        </w:rPr>
      </w:pPr>
    </w:p>
    <w:p w:rsidR="00ED6DCD" w:rsidRDefault="00ED6DCD" w:rsidP="00A21E43">
      <w:pPr>
        <w:pStyle w:val="12"/>
        <w:keepNext/>
        <w:keepLines/>
        <w:pBdr>
          <w:bottom w:val="single" w:sz="4" w:space="0" w:color="auto"/>
        </w:pBdr>
        <w:spacing w:after="0" w:line="240" w:lineRule="auto"/>
        <w:jc w:val="center"/>
        <w:rPr>
          <w:lang w:val="de-AT"/>
        </w:rPr>
      </w:pPr>
    </w:p>
    <w:p w:rsidR="00A21E43" w:rsidRDefault="00A21E43" w:rsidP="00A21E43">
      <w:pPr>
        <w:pStyle w:val="12"/>
        <w:keepNext/>
        <w:keepLines/>
        <w:pBdr>
          <w:bottom w:val="single" w:sz="4" w:space="0" w:color="auto"/>
        </w:pBdr>
        <w:spacing w:after="0" w:line="240" w:lineRule="auto"/>
        <w:jc w:val="center"/>
      </w:pPr>
      <w:r>
        <w:lastRenderedPageBreak/>
        <w:t>ПОЯСНИТЕЛЬНАЯ ЗАПИСКА</w:t>
      </w:r>
      <w:bookmarkEnd w:id="0"/>
      <w:bookmarkEnd w:id="1"/>
      <w:bookmarkEnd w:id="2"/>
    </w:p>
    <w:p w:rsidR="00A21E43" w:rsidRDefault="00A21E43" w:rsidP="00A21E43">
      <w:pPr>
        <w:pStyle w:val="13"/>
        <w:spacing w:after="100"/>
        <w:ind w:firstLine="200"/>
      </w:pPr>
      <w:r>
        <w:t>Рабочая</w:t>
      </w:r>
      <w:r w:rsidRPr="0065690C">
        <w:t xml:space="preserve"> </w:t>
      </w:r>
      <w:r>
        <w:t xml:space="preserve"> программа</w:t>
      </w:r>
      <w:r w:rsidRPr="0065690C">
        <w:t xml:space="preserve"> </w:t>
      </w:r>
      <w:r>
        <w:t>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A21E43" w:rsidRDefault="00A21E43" w:rsidP="00A21E43">
      <w:pPr>
        <w:pStyle w:val="13"/>
        <w:spacing w:after="100"/>
        <w:ind w:firstLine="200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A21E43" w:rsidRDefault="00A21E43" w:rsidP="00A21E43">
      <w:pPr>
        <w:pStyle w:val="13"/>
        <w:spacing w:after="100"/>
        <w:ind w:firstLine="200"/>
      </w:pPr>
      <w: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20"/>
        </w:tabs>
        <w:spacing w:after="100"/>
        <w:ind w:left="440"/>
      </w:pPr>
      <w:bookmarkStart w:id="3" w:name="bookmark9"/>
      <w:bookmarkEnd w:id="3"/>
      <w:r>
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20"/>
        </w:tabs>
        <w:spacing w:after="100"/>
        <w:ind w:left="440"/>
      </w:pPr>
      <w:bookmarkStart w:id="4" w:name="bookmark10"/>
      <w:bookmarkEnd w:id="4"/>
      <w: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spellStart"/>
      <w:r>
        <w:t>больше-меньше</w:t>
      </w:r>
      <w:proofErr w:type="spellEnd"/>
      <w:r>
        <w:t>», «равно-неравно», «порядок»), смысла арифметических действий, зависимостей (работа, движение, продолжительность события).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20"/>
        </w:tabs>
        <w:spacing w:after="100"/>
        <w:ind w:left="440"/>
      </w:pPr>
      <w:bookmarkStart w:id="5" w:name="bookmark11"/>
      <w:bookmarkEnd w:id="5"/>
      <w:r>
        <w:t>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20"/>
        </w:tabs>
        <w:spacing w:after="200"/>
        <w:ind w:left="440"/>
      </w:pPr>
      <w:bookmarkStart w:id="6" w:name="bookmark12"/>
      <w:bookmarkEnd w:id="6"/>
      <w: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A21E43" w:rsidRDefault="00A21E43" w:rsidP="00A21E43">
      <w:pPr>
        <w:pStyle w:val="13"/>
        <w:spacing w:after="100"/>
        <w:ind w:firstLine="200"/>
      </w:pPr>
      <w: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>
        <w:t>коррелирующие</w:t>
      </w:r>
      <w:proofErr w:type="spellEnd"/>
      <w:r>
        <w:t xml:space="preserve"> со становлением личности младшего школьника: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20"/>
        </w:tabs>
        <w:spacing w:after="100"/>
        <w:ind w:left="440"/>
      </w:pPr>
      <w:bookmarkStart w:id="7" w:name="bookmark13"/>
      <w:bookmarkEnd w:id="7"/>
      <w: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20"/>
        </w:tabs>
        <w:spacing w:after="100"/>
        <w:ind w:left="440"/>
      </w:pPr>
      <w:bookmarkStart w:id="8" w:name="bookmark14"/>
      <w:bookmarkEnd w:id="8"/>
      <w: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20"/>
        </w:tabs>
        <w:spacing w:after="100"/>
        <w:ind w:left="440"/>
      </w:pPr>
      <w:bookmarkStart w:id="9" w:name="bookmark15"/>
      <w:bookmarkEnd w:id="9"/>
      <w: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:rsidR="001B2774" w:rsidRPr="00ED6DCD" w:rsidRDefault="001B2774" w:rsidP="00A21E43">
      <w:pPr>
        <w:pStyle w:val="13"/>
        <w:spacing w:after="0"/>
        <w:ind w:firstLine="200"/>
      </w:pPr>
    </w:p>
    <w:p w:rsidR="001B2774" w:rsidRPr="00ED6DCD" w:rsidRDefault="001B2774" w:rsidP="00A21E43">
      <w:pPr>
        <w:pStyle w:val="13"/>
        <w:spacing w:after="0"/>
        <w:ind w:firstLine="200"/>
      </w:pPr>
    </w:p>
    <w:p w:rsidR="001B2774" w:rsidRPr="00ED6DCD" w:rsidRDefault="001B2774" w:rsidP="00A21E43">
      <w:pPr>
        <w:pStyle w:val="13"/>
        <w:spacing w:after="0"/>
        <w:ind w:firstLine="200"/>
      </w:pPr>
    </w:p>
    <w:p w:rsidR="00A21E43" w:rsidRDefault="00A21E43" w:rsidP="00A21E43">
      <w:pPr>
        <w:pStyle w:val="13"/>
        <w:spacing w:after="0"/>
        <w:ind w:firstLine="200"/>
      </w:pPr>
      <w: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A21E43" w:rsidRDefault="00A21E43" w:rsidP="00A21E43">
      <w:pPr>
        <w:pStyle w:val="13"/>
        <w:spacing w:after="100"/>
        <w:ind w:firstLine="200"/>
      </w:pPr>
      <w: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A21E43" w:rsidRDefault="00A21E43" w:rsidP="00A21E43">
      <w:pPr>
        <w:pStyle w:val="13"/>
        <w:spacing w:after="120"/>
        <w:ind w:firstLine="200"/>
        <w:sectPr w:rsidR="00A21E43" w:rsidSect="00ED6DCD">
          <w:pgSz w:w="11900" w:h="16840"/>
          <w:pgMar w:top="556" w:right="737" w:bottom="369" w:left="612" w:header="125" w:footer="6" w:gutter="0"/>
          <w:cols w:space="720"/>
          <w:noEndnote/>
          <w:docGrid w:linePitch="360"/>
        </w:sectPr>
      </w:pPr>
      <w:r>
        <w:t>На изучение математики в каждом классе начальной школы отводится 4 часа в неделю, всего 540 часов. Из них: в 1 классе — 132 часа, во 2 классе — 136 часов, 3 классе — 136 часов, 4 классе — 136 часов.</w:t>
      </w:r>
    </w:p>
    <w:p w:rsidR="001B2774" w:rsidRPr="00ED6DCD" w:rsidRDefault="001B2774" w:rsidP="00A21E43">
      <w:pPr>
        <w:pStyle w:val="12"/>
        <w:keepNext/>
        <w:keepLines/>
        <w:pBdr>
          <w:bottom w:val="single" w:sz="4" w:space="0" w:color="auto"/>
        </w:pBdr>
        <w:spacing w:after="300" w:line="240" w:lineRule="auto"/>
      </w:pPr>
      <w:bookmarkStart w:id="10" w:name="bookmark16"/>
      <w:bookmarkStart w:id="11" w:name="bookmark17"/>
      <w:bookmarkStart w:id="12" w:name="bookmark18"/>
    </w:p>
    <w:p w:rsidR="001B2774" w:rsidRPr="00ED6DCD" w:rsidRDefault="001B2774" w:rsidP="00A21E43">
      <w:pPr>
        <w:pStyle w:val="12"/>
        <w:keepNext/>
        <w:keepLines/>
        <w:pBdr>
          <w:bottom w:val="single" w:sz="4" w:space="0" w:color="auto"/>
        </w:pBdr>
        <w:spacing w:after="300" w:line="240" w:lineRule="auto"/>
      </w:pPr>
    </w:p>
    <w:p w:rsidR="00A21E43" w:rsidRDefault="001B2774" w:rsidP="00A21E43">
      <w:pPr>
        <w:pStyle w:val="12"/>
        <w:keepNext/>
        <w:keepLines/>
        <w:pBdr>
          <w:bottom w:val="single" w:sz="4" w:space="0" w:color="auto"/>
        </w:pBdr>
        <w:spacing w:after="300" w:line="240" w:lineRule="auto"/>
      </w:pPr>
      <w:r w:rsidRPr="00ED6DCD">
        <w:t xml:space="preserve">                                                                                 </w:t>
      </w:r>
      <w:r w:rsidR="00A21E43">
        <w:t>СОДЕРЖАНИЕ УЧЕБНОГО ПРЕДМЕТА</w:t>
      </w:r>
      <w:bookmarkEnd w:id="10"/>
      <w:bookmarkEnd w:id="11"/>
      <w:bookmarkEnd w:id="12"/>
    </w:p>
    <w:p w:rsidR="00A21E43" w:rsidRDefault="00A21E43" w:rsidP="00A21E43">
      <w:pPr>
        <w:pStyle w:val="13"/>
        <w:spacing w:after="160"/>
        <w:ind w:firstLine="200"/>
      </w:pPr>
      <w: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97D6D" w:rsidRPr="001B2774" w:rsidRDefault="00797D6D" w:rsidP="00797D6D">
      <w:pPr>
        <w:pStyle w:val="13"/>
        <w:tabs>
          <w:tab w:val="left" w:pos="306"/>
        </w:tabs>
        <w:spacing w:after="160"/>
        <w:rPr>
          <w:b/>
          <w:bCs/>
        </w:rPr>
      </w:pPr>
      <w:bookmarkStart w:id="13" w:name="bookmark19"/>
      <w:bookmarkEnd w:id="13"/>
    </w:p>
    <w:p w:rsidR="00A21E43" w:rsidRDefault="00797D6D" w:rsidP="00797D6D">
      <w:pPr>
        <w:pStyle w:val="13"/>
        <w:tabs>
          <w:tab w:val="left" w:pos="306"/>
        </w:tabs>
        <w:spacing w:after="160"/>
      </w:pPr>
      <w:r w:rsidRPr="001B2774">
        <w:rPr>
          <w:b/>
          <w:bCs/>
        </w:rPr>
        <w:t xml:space="preserve">                                                                                      4  </w:t>
      </w:r>
      <w:r w:rsidR="00A21E43">
        <w:rPr>
          <w:b/>
          <w:bCs/>
        </w:rPr>
        <w:t>КЛАСС</w:t>
      </w:r>
    </w:p>
    <w:p w:rsidR="00A21E43" w:rsidRDefault="00A21E43" w:rsidP="00A21E43">
      <w:pPr>
        <w:pStyle w:val="12"/>
        <w:keepNext/>
        <w:keepLines/>
        <w:spacing w:after="0"/>
      </w:pPr>
      <w:bookmarkStart w:id="14" w:name="bookmark148"/>
      <w:bookmarkStart w:id="15" w:name="bookmark149"/>
      <w:bookmarkStart w:id="16" w:name="bookmark150"/>
      <w:r>
        <w:t>Числа и величины</w:t>
      </w:r>
      <w:bookmarkEnd w:id="14"/>
      <w:bookmarkEnd w:id="15"/>
      <w:bookmarkEnd w:id="16"/>
    </w:p>
    <w:p w:rsidR="00A21E43" w:rsidRDefault="00A21E43" w:rsidP="00A21E43">
      <w:pPr>
        <w:pStyle w:val="13"/>
        <w:spacing w:after="0"/>
        <w:ind w:firstLine="200"/>
      </w:pPr>
      <w: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A21E43" w:rsidRDefault="00A21E43" w:rsidP="00A21E43">
      <w:pPr>
        <w:pStyle w:val="13"/>
        <w:spacing w:after="0"/>
        <w:ind w:firstLine="200"/>
      </w:pPr>
      <w:r>
        <w:t>Величины: сравнение объектов по массе, длине, площади, вместимости.</w:t>
      </w:r>
    </w:p>
    <w:p w:rsidR="00A21E43" w:rsidRDefault="00A21E43" w:rsidP="00A21E43">
      <w:pPr>
        <w:pStyle w:val="13"/>
        <w:spacing w:after="0"/>
        <w:ind w:firstLine="200"/>
      </w:pPr>
      <w:r>
        <w:t>Единицы массы — центнер, тонна; соотношения между единицами массы.</w:t>
      </w:r>
    </w:p>
    <w:p w:rsidR="00A21E43" w:rsidRDefault="00A21E43" w:rsidP="00A21E43">
      <w:pPr>
        <w:pStyle w:val="13"/>
        <w:spacing w:after="0"/>
        <w:ind w:firstLine="200"/>
      </w:pPr>
      <w:r>
        <w:t>Единицы времени (сутки, неделя, месяц, год, век), соотношение между ними.</w:t>
      </w:r>
    </w:p>
    <w:p w:rsidR="00A21E43" w:rsidRDefault="00A21E43" w:rsidP="00A21E43">
      <w:pPr>
        <w:pStyle w:val="13"/>
        <w:spacing w:after="0"/>
        <w:ind w:firstLine="200"/>
      </w:pPr>
      <w: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A21E43" w:rsidRDefault="00A21E43" w:rsidP="00A21E43">
      <w:pPr>
        <w:pStyle w:val="13"/>
        <w:spacing w:after="160"/>
        <w:ind w:firstLine="200"/>
      </w:pPr>
      <w:r>
        <w:t>Доля величины времени, массы, длины.</w:t>
      </w:r>
    </w:p>
    <w:p w:rsidR="00A21E43" w:rsidRDefault="00A21E43" w:rsidP="00A21E43">
      <w:pPr>
        <w:pStyle w:val="12"/>
        <w:keepNext/>
        <w:keepLines/>
        <w:spacing w:after="0"/>
      </w:pPr>
      <w:bookmarkStart w:id="17" w:name="bookmark151"/>
      <w:bookmarkStart w:id="18" w:name="bookmark152"/>
      <w:bookmarkStart w:id="19" w:name="bookmark153"/>
      <w:r>
        <w:t>Арифметические действия</w:t>
      </w:r>
      <w:bookmarkEnd w:id="17"/>
      <w:bookmarkEnd w:id="18"/>
      <w:bookmarkEnd w:id="19"/>
    </w:p>
    <w:p w:rsidR="00A21E43" w:rsidRDefault="00A21E43" w:rsidP="00A21E43">
      <w:pPr>
        <w:pStyle w:val="13"/>
        <w:spacing w:after="0"/>
        <w:ind w:firstLine="200"/>
      </w:pPr>
      <w: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A21E43" w:rsidRDefault="00A21E43" w:rsidP="00A21E43">
      <w:pPr>
        <w:pStyle w:val="13"/>
        <w:ind w:firstLine="200"/>
      </w:pPr>
      <w: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A21E43" w:rsidRDefault="00A21E43" w:rsidP="00A21E43">
      <w:pPr>
        <w:pStyle w:val="13"/>
        <w:spacing w:after="0"/>
        <w:ind w:firstLine="200"/>
      </w:pPr>
      <w: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A21E43" w:rsidRDefault="00A21E43" w:rsidP="00A21E43">
      <w:pPr>
        <w:pStyle w:val="13"/>
        <w:spacing w:after="160"/>
        <w:ind w:firstLine="200"/>
      </w:pPr>
      <w:r>
        <w:t>Умножение и деление величины на однозначное число.</w:t>
      </w:r>
    </w:p>
    <w:p w:rsidR="00A21E43" w:rsidRDefault="00A21E43" w:rsidP="00A21E43">
      <w:pPr>
        <w:pStyle w:val="12"/>
        <w:keepNext/>
        <w:keepLines/>
        <w:spacing w:after="0"/>
      </w:pPr>
      <w:bookmarkStart w:id="20" w:name="bookmark154"/>
      <w:bookmarkStart w:id="21" w:name="bookmark155"/>
      <w:bookmarkStart w:id="22" w:name="bookmark156"/>
      <w:r>
        <w:t>Текстовые задачи</w:t>
      </w:r>
      <w:bookmarkEnd w:id="20"/>
      <w:bookmarkEnd w:id="21"/>
      <w:bookmarkEnd w:id="22"/>
    </w:p>
    <w:p w:rsidR="00A21E43" w:rsidRDefault="00A21E43" w:rsidP="00A21E43">
      <w:pPr>
        <w:pStyle w:val="13"/>
        <w:spacing w:after="160"/>
        <w:ind w:firstLine="200"/>
      </w:pPr>
      <w:r>
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A21E43" w:rsidRDefault="00A21E43" w:rsidP="00A21E43">
      <w:pPr>
        <w:pStyle w:val="12"/>
        <w:keepNext/>
        <w:keepLines/>
        <w:spacing w:after="0"/>
      </w:pPr>
      <w:bookmarkStart w:id="23" w:name="bookmark157"/>
      <w:bookmarkStart w:id="24" w:name="bookmark158"/>
      <w:bookmarkStart w:id="25" w:name="bookmark159"/>
      <w:r>
        <w:t>Пространственные отношения и геометрические фигуры</w:t>
      </w:r>
      <w:bookmarkEnd w:id="23"/>
      <w:bookmarkEnd w:id="24"/>
      <w:bookmarkEnd w:id="25"/>
    </w:p>
    <w:p w:rsidR="00A21E43" w:rsidRDefault="00A21E43" w:rsidP="00A21E43">
      <w:pPr>
        <w:pStyle w:val="13"/>
        <w:spacing w:after="0"/>
        <w:ind w:firstLine="200"/>
      </w:pPr>
      <w:r>
        <w:t>Наглядные представления о симметрии.</w:t>
      </w:r>
    </w:p>
    <w:p w:rsidR="00A21E43" w:rsidRDefault="00A21E43" w:rsidP="00A21E43">
      <w:pPr>
        <w:pStyle w:val="13"/>
        <w:spacing w:after="0"/>
        <w:ind w:firstLine="200"/>
      </w:pPr>
      <w: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A21E43" w:rsidRDefault="00A21E43" w:rsidP="00A21E43">
      <w:pPr>
        <w:pStyle w:val="13"/>
        <w:spacing w:after="0"/>
        <w:ind w:firstLine="200"/>
      </w:pPr>
      <w:r>
        <w:t>Конструирование: разбиение фигуры на прямоугольники (квадраты), составление фигур из прямоугольников/квадратов.</w:t>
      </w:r>
    </w:p>
    <w:p w:rsidR="00A21E43" w:rsidRDefault="00A21E43" w:rsidP="00A21E43">
      <w:pPr>
        <w:pStyle w:val="13"/>
        <w:spacing w:after="160"/>
        <w:ind w:firstLine="200"/>
      </w:pPr>
      <w:r>
        <w:t>Периметр, площадь фигуры, составленной из двух, трёх прямоугольников (квадратов).</w:t>
      </w:r>
    </w:p>
    <w:p w:rsidR="00797D6D" w:rsidRPr="001B2774" w:rsidRDefault="00797D6D" w:rsidP="00A21E43">
      <w:pPr>
        <w:pStyle w:val="12"/>
        <w:keepNext/>
        <w:keepLines/>
        <w:spacing w:after="0"/>
      </w:pPr>
      <w:bookmarkStart w:id="26" w:name="bookmark160"/>
      <w:bookmarkStart w:id="27" w:name="bookmark161"/>
      <w:bookmarkStart w:id="28" w:name="bookmark162"/>
    </w:p>
    <w:p w:rsidR="00797D6D" w:rsidRPr="001B2774" w:rsidRDefault="00797D6D" w:rsidP="00A21E43">
      <w:pPr>
        <w:pStyle w:val="12"/>
        <w:keepNext/>
        <w:keepLines/>
        <w:spacing w:after="0"/>
      </w:pPr>
    </w:p>
    <w:p w:rsidR="00A21E43" w:rsidRDefault="00797D6D" w:rsidP="00A21E43">
      <w:pPr>
        <w:pStyle w:val="12"/>
        <w:keepNext/>
        <w:keepLines/>
        <w:spacing w:after="0"/>
      </w:pPr>
      <w:r w:rsidRPr="001B2774">
        <w:t xml:space="preserve"> </w:t>
      </w:r>
      <w:r w:rsidR="00A21E43">
        <w:t>Математическая информация</w:t>
      </w:r>
      <w:bookmarkEnd w:id="26"/>
      <w:bookmarkEnd w:id="27"/>
      <w:bookmarkEnd w:id="28"/>
    </w:p>
    <w:p w:rsidR="00A21E43" w:rsidRDefault="00A21E43" w:rsidP="00A21E43">
      <w:pPr>
        <w:pStyle w:val="13"/>
        <w:spacing w:after="0"/>
        <w:ind w:firstLine="200"/>
      </w:pPr>
      <w: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A21E43" w:rsidRDefault="00A21E43" w:rsidP="00A21E43">
      <w:pPr>
        <w:pStyle w:val="13"/>
        <w:spacing w:after="0"/>
        <w:ind w:firstLine="200"/>
      </w:pPr>
      <w: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A21E43" w:rsidRDefault="00A21E43" w:rsidP="00A21E43">
      <w:pPr>
        <w:pStyle w:val="13"/>
        <w:spacing w:after="0"/>
        <w:ind w:firstLine="200"/>
      </w:pPr>
      <w: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A21E43" w:rsidRDefault="00A21E43" w:rsidP="00A21E43">
      <w:pPr>
        <w:pStyle w:val="13"/>
        <w:ind w:firstLine="200"/>
      </w:pPr>
      <w:r>
        <w:t>Алгоритмы решения учебных и практических задач.</w:t>
      </w:r>
    </w:p>
    <w:p w:rsidR="00A21E43" w:rsidRDefault="00A21E43" w:rsidP="00A21E43">
      <w:pPr>
        <w:pStyle w:val="12"/>
        <w:keepNext/>
        <w:keepLines/>
        <w:ind w:firstLine="200"/>
      </w:pPr>
      <w:bookmarkStart w:id="29" w:name="bookmark163"/>
      <w:bookmarkStart w:id="30" w:name="bookmark164"/>
      <w:bookmarkStart w:id="31" w:name="bookmark165"/>
      <w:r>
        <w:t>Универсальные учебные действия</w:t>
      </w:r>
      <w:bookmarkEnd w:id="29"/>
      <w:bookmarkEnd w:id="30"/>
      <w:bookmarkEnd w:id="31"/>
    </w:p>
    <w:p w:rsidR="00A21E43" w:rsidRDefault="00A21E43" w:rsidP="00A21E43">
      <w:pPr>
        <w:pStyle w:val="13"/>
        <w:ind w:firstLine="200"/>
      </w:pPr>
      <w:r>
        <w:rPr>
          <w:i/>
          <w:iCs/>
        </w:rPr>
        <w:t>Универсальные познавательные учебные действия: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32" w:name="bookmark166"/>
      <w:bookmarkEnd w:id="32"/>
      <w:r>
        <w:t>ориентироваться в изученной математической терминологии, использовать её в высказываниях и рассуждениях;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33" w:name="bookmark167"/>
      <w:bookmarkEnd w:id="33"/>
      <w: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34" w:name="bookmark168"/>
      <w:bookmarkEnd w:id="34"/>
      <w:r>
        <w:t>обнаруживать модели изученных геометрических фигур в окружающем мире;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35" w:name="bookmark169"/>
      <w:bookmarkEnd w:id="35"/>
      <w: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firstLine="260"/>
      </w:pPr>
      <w:bookmarkStart w:id="36" w:name="bookmark170"/>
      <w:bookmarkEnd w:id="36"/>
      <w:r>
        <w:t>классифицировать объекты по 1 - 2 выбранным признакам;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firstLine="260"/>
      </w:pPr>
      <w:bookmarkStart w:id="37" w:name="bookmark171"/>
      <w:bookmarkEnd w:id="37"/>
      <w:r>
        <w:t>составлять модель математической задачи, проверять её соответствие условиям задачи;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38" w:name="bookmark172"/>
      <w:bookmarkEnd w:id="38"/>
      <w: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A21E43" w:rsidRDefault="00A21E43" w:rsidP="00A21E43">
      <w:pPr>
        <w:pStyle w:val="13"/>
      </w:pPr>
      <w:r>
        <w:rPr>
          <w:i/>
          <w:iCs/>
        </w:rPr>
        <w:t>Работа с информацией:</w:t>
      </w:r>
    </w:p>
    <w:p w:rsidR="001B2774" w:rsidRPr="001B2774" w:rsidRDefault="00A21E43" w:rsidP="001B2774">
      <w:pPr>
        <w:pStyle w:val="13"/>
        <w:numPr>
          <w:ilvl w:val="0"/>
          <w:numId w:val="10"/>
        </w:numPr>
        <w:tabs>
          <w:tab w:val="left" w:pos="700"/>
        </w:tabs>
        <w:ind w:firstLine="260"/>
      </w:pPr>
      <w:bookmarkStart w:id="39" w:name="bookmark173"/>
      <w:bookmarkEnd w:id="39"/>
      <w:r>
        <w:t>представлять информацию в разных формах;</w:t>
      </w:r>
      <w:bookmarkStart w:id="40" w:name="bookmark174"/>
      <w:bookmarkEnd w:id="40"/>
    </w:p>
    <w:p w:rsidR="001B2774" w:rsidRPr="001B2774" w:rsidRDefault="001B2774" w:rsidP="00A21E43">
      <w:pPr>
        <w:pStyle w:val="13"/>
        <w:numPr>
          <w:ilvl w:val="0"/>
          <w:numId w:val="10"/>
        </w:numPr>
        <w:tabs>
          <w:tab w:val="left" w:pos="700"/>
        </w:tabs>
        <w:spacing w:line="295" w:lineRule="auto"/>
        <w:ind w:left="260"/>
      </w:pPr>
    </w:p>
    <w:p w:rsidR="001B2774" w:rsidRPr="001B2774" w:rsidRDefault="001B2774" w:rsidP="00A21E43">
      <w:pPr>
        <w:pStyle w:val="13"/>
        <w:numPr>
          <w:ilvl w:val="0"/>
          <w:numId w:val="10"/>
        </w:numPr>
        <w:tabs>
          <w:tab w:val="left" w:pos="700"/>
        </w:tabs>
        <w:spacing w:line="295" w:lineRule="auto"/>
        <w:ind w:left="260"/>
      </w:pP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spacing w:line="295" w:lineRule="auto"/>
        <w:ind w:left="260"/>
      </w:pPr>
      <w: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:rsidR="00A21E43" w:rsidRDefault="00A21E43" w:rsidP="00A21E43">
      <w:pPr>
        <w:pStyle w:val="13"/>
      </w:pPr>
      <w:r>
        <w:rPr>
          <w:i/>
          <w:iCs/>
        </w:rPr>
        <w:t>Универсальные коммуникативные учебные действия: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41" w:name="bookmark175"/>
      <w:bookmarkEnd w:id="41"/>
      <w:r>
        <w:t>использовать математическую терминологию для записи решения предметной или практической задачи;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firstLine="260"/>
      </w:pPr>
      <w:bookmarkStart w:id="42" w:name="bookmark176"/>
      <w:bookmarkEnd w:id="42"/>
      <w:r>
        <w:t xml:space="preserve">приводить примеры и </w:t>
      </w:r>
      <w:proofErr w:type="spellStart"/>
      <w:r>
        <w:t>контрпримеры</w:t>
      </w:r>
      <w:proofErr w:type="spellEnd"/>
      <w:r>
        <w:t xml:space="preserve"> для подтверждения/опровержения вывода, гипотезы;</w:t>
      </w:r>
    </w:p>
    <w:p w:rsidR="00797D6D" w:rsidRPr="00797D6D" w:rsidRDefault="00797D6D" w:rsidP="00A21E43">
      <w:pPr>
        <w:pStyle w:val="13"/>
        <w:numPr>
          <w:ilvl w:val="0"/>
          <w:numId w:val="10"/>
        </w:numPr>
        <w:tabs>
          <w:tab w:val="left" w:pos="700"/>
        </w:tabs>
        <w:spacing w:after="200"/>
        <w:ind w:firstLine="260"/>
      </w:pPr>
      <w:bookmarkStart w:id="43" w:name="bookmark177"/>
      <w:bookmarkEnd w:id="43"/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spacing w:after="200"/>
        <w:ind w:firstLine="260"/>
      </w:pPr>
      <w:r>
        <w:t>конструировать, читать числовое выражение;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firstLine="260"/>
      </w:pPr>
      <w:bookmarkStart w:id="44" w:name="bookmark178"/>
      <w:bookmarkEnd w:id="44"/>
      <w:r>
        <w:t>описывать практическую ситуацию с использованием изученной терминологии;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45" w:name="bookmark179"/>
      <w:bookmarkEnd w:id="45"/>
      <w:r>
        <w:t>характеризовать математические объекты, явления и события с помощью изученных величин;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spacing w:after="200"/>
        <w:ind w:firstLine="260"/>
      </w:pPr>
      <w:bookmarkStart w:id="46" w:name="bookmark180"/>
      <w:bookmarkEnd w:id="46"/>
      <w:r>
        <w:t>составлять инструкцию, записывать рассуждение;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firstLine="260"/>
      </w:pPr>
      <w:bookmarkStart w:id="47" w:name="bookmark181"/>
      <w:bookmarkEnd w:id="47"/>
      <w:r>
        <w:t>инициировать обсуждение разных способов выполнения задания, поиск ошибок в решении.</w:t>
      </w:r>
    </w:p>
    <w:p w:rsidR="00A21E43" w:rsidRDefault="00A21E43" w:rsidP="00A21E43">
      <w:pPr>
        <w:pStyle w:val="13"/>
      </w:pPr>
      <w:r>
        <w:rPr>
          <w:i/>
          <w:iCs/>
        </w:rPr>
        <w:t>Универсальные регулятивные учебные действия: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48" w:name="bookmark182"/>
      <w:bookmarkEnd w:id="48"/>
      <w: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firstLine="260"/>
      </w:pPr>
      <w:bookmarkStart w:id="49" w:name="bookmark183"/>
      <w:bookmarkEnd w:id="49"/>
      <w:r>
        <w:t>самостоятельно выполнять прикидку и оценку результата измерений;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50" w:name="bookmark184"/>
      <w:bookmarkEnd w:id="50"/>
      <w:r>
        <w:t>находить, исправлять, прогнозировать трудности и ошибки и трудности в решении учебной задачи.</w:t>
      </w:r>
    </w:p>
    <w:p w:rsidR="00A21E43" w:rsidRDefault="00A21E43" w:rsidP="00A21E43">
      <w:pPr>
        <w:pStyle w:val="13"/>
      </w:pPr>
      <w:r>
        <w:rPr>
          <w:i/>
          <w:iCs/>
        </w:rPr>
        <w:t>Совместная деятельность: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51" w:name="bookmark185"/>
      <w:bookmarkEnd w:id="51"/>
      <w: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52" w:name="bookmark186"/>
      <w:bookmarkEnd w:id="52"/>
      <w: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A21E43" w:rsidRDefault="00A21E43" w:rsidP="00A21E43">
      <w:pPr>
        <w:pStyle w:val="12"/>
        <w:keepNext/>
        <w:keepLines/>
        <w:pBdr>
          <w:bottom w:val="single" w:sz="4" w:space="0" w:color="auto"/>
        </w:pBdr>
        <w:spacing w:after="300" w:line="240" w:lineRule="auto"/>
      </w:pPr>
      <w:bookmarkStart w:id="53" w:name="bookmark187"/>
      <w:bookmarkStart w:id="54" w:name="bookmark188"/>
      <w:bookmarkStart w:id="55" w:name="bookmark189"/>
      <w:r>
        <w:t>ПЛАНИРУЕМЫЕ ОБРАЗОВАТЕЛЬНЫЕ РЕЗУЛЬТАТЫ</w:t>
      </w:r>
      <w:bookmarkEnd w:id="53"/>
      <w:bookmarkEnd w:id="54"/>
      <w:bookmarkEnd w:id="55"/>
    </w:p>
    <w:p w:rsidR="00A21E43" w:rsidRDefault="00A21E43" w:rsidP="00A21E43">
      <w:pPr>
        <w:pStyle w:val="13"/>
        <w:spacing w:after="160"/>
        <w:ind w:firstLine="200"/>
      </w:pPr>
      <w:r>
        <w:t xml:space="preserve">Изучение математики на уровне начального общего образования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A21E43" w:rsidRDefault="00A21E43" w:rsidP="00A21E43">
      <w:pPr>
        <w:pStyle w:val="12"/>
        <w:keepNext/>
        <w:keepLines/>
        <w:jc w:val="both"/>
      </w:pPr>
      <w:bookmarkStart w:id="56" w:name="bookmark190"/>
      <w:bookmarkStart w:id="57" w:name="bookmark191"/>
      <w:bookmarkStart w:id="58" w:name="bookmark192"/>
      <w:r>
        <w:t>ЛИЧНОСТНЫЕ РЕЗУЛЬТАТЫ</w:t>
      </w:r>
      <w:bookmarkEnd w:id="56"/>
      <w:bookmarkEnd w:id="57"/>
      <w:bookmarkEnd w:id="58"/>
    </w:p>
    <w:p w:rsidR="00A21E43" w:rsidRDefault="00A21E43" w:rsidP="00A21E43">
      <w:pPr>
        <w:pStyle w:val="13"/>
        <w:ind w:firstLine="200"/>
      </w:pPr>
      <w:r>
        <w:t>В результате изучения предмета «Математика» у обучающегося будут сформированы следующие личностные результаты: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59" w:name="bookmark193"/>
      <w:bookmarkEnd w:id="59"/>
      <w:r>
        <w:t>осознавать необходимость изучения математики для адаптации к жизненным ситуациям, для развития общей культуры человека;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60" w:name="bookmark194"/>
      <w:bookmarkEnd w:id="60"/>
      <w:r>
        <w:t>развития способности мыслить, рассуждать, выдвигать предположения и доказывать или опровергать их;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  <w:jc w:val="both"/>
      </w:pPr>
      <w:bookmarkStart w:id="61" w:name="bookmark195"/>
      <w:bookmarkEnd w:id="61"/>
      <w: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firstLine="440"/>
      </w:pPr>
      <w:bookmarkStart w:id="62" w:name="bookmark196"/>
      <w:bookmarkEnd w:id="62"/>
      <w:r>
        <w:t>осваивать навыки организации безопасного поведения в информационной среде;</w:t>
      </w:r>
    </w:p>
    <w:p w:rsidR="00797D6D" w:rsidRPr="00797D6D" w:rsidRDefault="00797D6D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63" w:name="bookmark197"/>
      <w:bookmarkEnd w:id="63"/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64" w:name="bookmark198"/>
      <w:bookmarkEnd w:id="64"/>
      <w: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65" w:name="bookmark199"/>
      <w:bookmarkEnd w:id="65"/>
      <w: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66" w:name="bookmark200"/>
      <w:bookmarkEnd w:id="66"/>
      <w:r>
        <w:t>оценивать свои успехи в изучении математики, намечать пути устранения трудностей;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after="220"/>
        <w:ind w:left="440"/>
        <w:jc w:val="both"/>
      </w:pPr>
      <w:bookmarkStart w:id="67" w:name="bookmark201"/>
      <w:bookmarkEnd w:id="67"/>
      <w: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21E43" w:rsidRDefault="00A21E43" w:rsidP="00A21E43">
      <w:pPr>
        <w:pStyle w:val="12"/>
        <w:keepNext/>
        <w:keepLines/>
        <w:jc w:val="both"/>
      </w:pPr>
      <w:bookmarkStart w:id="68" w:name="bookmark202"/>
      <w:bookmarkStart w:id="69" w:name="bookmark203"/>
      <w:bookmarkStart w:id="70" w:name="bookmark204"/>
      <w:r>
        <w:t>МЕТАПРЕДМЕТНЫЕ РЕЗУЛЬТАТЫ</w:t>
      </w:r>
      <w:bookmarkEnd w:id="68"/>
      <w:bookmarkEnd w:id="69"/>
      <w:bookmarkEnd w:id="70"/>
    </w:p>
    <w:p w:rsidR="00A21E43" w:rsidRDefault="00A21E43" w:rsidP="00A21E43">
      <w:pPr>
        <w:pStyle w:val="13"/>
        <w:ind w:firstLine="200"/>
      </w:pPr>
      <w:r>
        <w:t>К концу обучения у обучающегося формируются следующие универсальные учебные действия.</w:t>
      </w:r>
    </w:p>
    <w:p w:rsidR="00A21E43" w:rsidRDefault="00A21E43" w:rsidP="00A21E43">
      <w:pPr>
        <w:pStyle w:val="12"/>
        <w:keepNext/>
        <w:keepLines/>
        <w:ind w:firstLine="200"/>
      </w:pPr>
      <w:bookmarkStart w:id="71" w:name="bookmark205"/>
      <w:bookmarkStart w:id="72" w:name="bookmark206"/>
      <w:bookmarkStart w:id="73" w:name="bookmark207"/>
      <w:r>
        <w:t>Универсальные познавательные учебные действия:</w:t>
      </w:r>
      <w:bookmarkEnd w:id="71"/>
      <w:bookmarkEnd w:id="72"/>
      <w:bookmarkEnd w:id="73"/>
    </w:p>
    <w:p w:rsidR="00A21E43" w:rsidRDefault="00A21E43" w:rsidP="00A21E43">
      <w:pPr>
        <w:pStyle w:val="13"/>
        <w:numPr>
          <w:ilvl w:val="0"/>
          <w:numId w:val="12"/>
        </w:numPr>
        <w:tabs>
          <w:tab w:val="left" w:pos="568"/>
        </w:tabs>
        <w:ind w:firstLine="200"/>
        <w:jc w:val="both"/>
      </w:pPr>
      <w:bookmarkStart w:id="74" w:name="bookmark208"/>
      <w:bookmarkEnd w:id="74"/>
      <w:r>
        <w:rPr>
          <w:i/>
          <w:iCs/>
        </w:rPr>
        <w:t>Базовые логические действия: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75" w:name="bookmark209"/>
      <w:bookmarkEnd w:id="75"/>
      <w:r>
        <w:t>устанавливать связи и зависимости между математическими объектами (часть-целое; причина-следствие; протяжённость);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76" w:name="bookmark210"/>
      <w:bookmarkEnd w:id="76"/>
      <w:r>
        <w:t>применять базовые логические универсальные действия: сравнение, анализ, классификация (группировка), обобщение;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77" w:name="bookmark211"/>
      <w:bookmarkEnd w:id="77"/>
      <w:r>
        <w:t>приобретать практические графические и измерительные навыки для успешного решения учебных и житейских задач;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78" w:name="bookmark212"/>
      <w:bookmarkEnd w:id="78"/>
      <w: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21E43" w:rsidRDefault="00A21E43" w:rsidP="00A21E43">
      <w:pPr>
        <w:pStyle w:val="13"/>
        <w:numPr>
          <w:ilvl w:val="0"/>
          <w:numId w:val="12"/>
        </w:numPr>
        <w:tabs>
          <w:tab w:val="left" w:pos="578"/>
        </w:tabs>
        <w:ind w:firstLine="200"/>
      </w:pPr>
      <w:bookmarkStart w:id="79" w:name="bookmark213"/>
      <w:bookmarkEnd w:id="79"/>
      <w:r>
        <w:rPr>
          <w:i/>
          <w:iCs/>
        </w:rPr>
        <w:t>Базовые исследовательские действия: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80" w:name="bookmark214"/>
      <w:bookmarkEnd w:id="80"/>
      <w:r>
        <w:t>проявлять способность ориентироваться в учебном материале разных разделов курса математики;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81" w:name="bookmark215"/>
      <w:bookmarkEnd w:id="81"/>
      <w: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firstLine="260"/>
      </w:pPr>
      <w:bookmarkStart w:id="82" w:name="bookmark216"/>
      <w:bookmarkEnd w:id="82"/>
      <w:r>
        <w:t>применять изученные методы познания (измерение, моделирование, перебор вариантов)</w:t>
      </w:r>
    </w:p>
    <w:p w:rsidR="00A21E43" w:rsidRDefault="00A21E43" w:rsidP="00A21E43">
      <w:pPr>
        <w:pStyle w:val="13"/>
        <w:numPr>
          <w:ilvl w:val="0"/>
          <w:numId w:val="12"/>
        </w:numPr>
        <w:tabs>
          <w:tab w:val="left" w:pos="382"/>
        </w:tabs>
      </w:pPr>
      <w:bookmarkStart w:id="83" w:name="bookmark217"/>
      <w:bookmarkEnd w:id="83"/>
      <w:r>
        <w:t>Работа с информацией: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84" w:name="bookmark218"/>
      <w:bookmarkEnd w:id="84"/>
      <w: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85" w:name="bookmark219"/>
      <w:bookmarkEnd w:id="85"/>
      <w:r>
        <w:t>читать, интерпретировать графически представленную информацию (схему, таблицу, диаграмму, другую модель);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86" w:name="bookmark220"/>
      <w:bookmarkEnd w:id="86"/>
      <w: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97D6D" w:rsidRPr="00797D6D" w:rsidRDefault="00797D6D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87" w:name="bookmark221"/>
      <w:bookmarkEnd w:id="87"/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r>
        <w:t>принимать правила, безопасно использовать предлагаемые электронные средства и источники информации.</w:t>
      </w:r>
    </w:p>
    <w:p w:rsidR="00A21E43" w:rsidRDefault="00A21E43" w:rsidP="00A21E43">
      <w:pPr>
        <w:pStyle w:val="12"/>
        <w:keepNext/>
        <w:keepLines/>
        <w:spacing w:after="200"/>
      </w:pPr>
      <w:bookmarkStart w:id="88" w:name="bookmark222"/>
      <w:bookmarkStart w:id="89" w:name="bookmark223"/>
      <w:bookmarkStart w:id="90" w:name="bookmark224"/>
      <w:r>
        <w:t>Универсальные коммуникативные учебные действия:</w:t>
      </w:r>
      <w:bookmarkEnd w:id="88"/>
      <w:bookmarkEnd w:id="89"/>
      <w:bookmarkEnd w:id="90"/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spacing w:after="240"/>
        <w:ind w:firstLine="260"/>
      </w:pPr>
      <w:bookmarkStart w:id="91" w:name="bookmark225"/>
      <w:bookmarkEnd w:id="91"/>
      <w:r>
        <w:t>конструировать утверждения, проверять их истинность;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spacing w:after="240"/>
        <w:ind w:firstLine="260"/>
      </w:pPr>
      <w:bookmarkStart w:id="92" w:name="bookmark226"/>
      <w:bookmarkEnd w:id="92"/>
      <w:r>
        <w:t>строить логическое рассуждение;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spacing w:after="140"/>
        <w:ind w:firstLine="260"/>
      </w:pPr>
      <w:bookmarkStart w:id="93" w:name="bookmark227"/>
      <w:bookmarkEnd w:id="93"/>
      <w:r>
        <w:t>использовать текст задания для объяснения способа и хода решения математической задачи;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spacing w:after="140"/>
        <w:ind w:firstLine="260"/>
      </w:pPr>
      <w:bookmarkStart w:id="94" w:name="bookmark228"/>
      <w:bookmarkEnd w:id="94"/>
      <w:r>
        <w:t>формулировать ответ;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spacing w:after="140"/>
        <w:ind w:left="260"/>
      </w:pPr>
      <w:bookmarkStart w:id="95" w:name="bookmark229"/>
      <w:bookmarkEnd w:id="95"/>
      <w: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spacing w:after="140"/>
        <w:ind w:left="260"/>
      </w:pPr>
      <w:bookmarkStart w:id="96" w:name="bookmark230"/>
      <w:bookmarkEnd w:id="96"/>
      <w: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spacing w:after="140"/>
        <w:ind w:left="260"/>
      </w:pPr>
      <w:bookmarkStart w:id="97" w:name="bookmark231"/>
      <w:bookmarkEnd w:id="97"/>
      <w: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spacing w:after="140"/>
        <w:ind w:firstLine="260"/>
      </w:pPr>
      <w:bookmarkStart w:id="98" w:name="bookmark232"/>
      <w:bookmarkEnd w:id="98"/>
      <w:r>
        <w:t>ориентироваться в алгоритмах: воспроизводить, дополнять, исправлять деформированные;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99" w:name="bookmark233"/>
      <w:bookmarkEnd w:id="99"/>
      <w:r>
        <w:t>составлять по аналогии; . самостоятельно составлять тексты заданий, аналогичные типовым изученным.</w:t>
      </w:r>
    </w:p>
    <w:p w:rsidR="00A21E43" w:rsidRDefault="00A21E43" w:rsidP="00A21E43">
      <w:pPr>
        <w:pStyle w:val="12"/>
        <w:keepNext/>
        <w:keepLines/>
      </w:pPr>
      <w:bookmarkStart w:id="100" w:name="bookmark234"/>
      <w:bookmarkStart w:id="101" w:name="bookmark235"/>
      <w:bookmarkStart w:id="102" w:name="bookmark236"/>
      <w:r>
        <w:t>Универсальные регулятивные учебные действия:</w:t>
      </w:r>
      <w:bookmarkEnd w:id="100"/>
      <w:bookmarkEnd w:id="101"/>
      <w:bookmarkEnd w:id="102"/>
    </w:p>
    <w:p w:rsidR="00A21E43" w:rsidRDefault="00A21E43" w:rsidP="00A21E43">
      <w:pPr>
        <w:pStyle w:val="13"/>
        <w:numPr>
          <w:ilvl w:val="0"/>
          <w:numId w:val="13"/>
        </w:numPr>
        <w:tabs>
          <w:tab w:val="left" w:pos="368"/>
        </w:tabs>
      </w:pPr>
      <w:bookmarkStart w:id="103" w:name="bookmark237"/>
      <w:bookmarkEnd w:id="103"/>
      <w:r>
        <w:rPr>
          <w:i/>
          <w:iCs/>
        </w:rPr>
        <w:t>Самоорганизация: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firstLine="260"/>
      </w:pPr>
      <w:bookmarkStart w:id="104" w:name="bookmark238"/>
      <w:bookmarkEnd w:id="104"/>
      <w:r>
        <w:t>планировать этапы предстоящей работы, определять последовательность учебных действий;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700"/>
        </w:tabs>
        <w:ind w:left="260"/>
      </w:pPr>
      <w:bookmarkStart w:id="105" w:name="bookmark239"/>
      <w:bookmarkEnd w:id="105"/>
      <w:r>
        <w:t>выполнять правила безопасного использования электронных средств, предлагаемых в процессе обучения.</w:t>
      </w:r>
    </w:p>
    <w:p w:rsidR="00A21E43" w:rsidRDefault="00A21E43" w:rsidP="00A21E43">
      <w:pPr>
        <w:pStyle w:val="13"/>
        <w:numPr>
          <w:ilvl w:val="0"/>
          <w:numId w:val="13"/>
        </w:numPr>
        <w:tabs>
          <w:tab w:val="left" w:pos="378"/>
        </w:tabs>
      </w:pPr>
      <w:bookmarkStart w:id="106" w:name="bookmark240"/>
      <w:bookmarkEnd w:id="106"/>
      <w:r>
        <w:rPr>
          <w:i/>
          <w:iCs/>
        </w:rPr>
        <w:t>Самоконтроль:</w:t>
      </w:r>
    </w:p>
    <w:p w:rsidR="00A21E43" w:rsidRDefault="00A21E43" w:rsidP="00A21E43">
      <w:pPr>
        <w:pStyle w:val="13"/>
        <w:spacing w:line="240" w:lineRule="auto"/>
        <w:ind w:firstLine="260"/>
      </w:pPr>
      <w:r>
        <w:t>— осуществлять контроль процесса и результата своей деятельности, объективно оценивать их;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firstLine="440"/>
      </w:pPr>
      <w:bookmarkStart w:id="107" w:name="bookmark241"/>
      <w:bookmarkEnd w:id="107"/>
      <w:r>
        <w:t>выбирать и при необходимости корректировать способы действий;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108" w:name="bookmark242"/>
      <w:bookmarkEnd w:id="108"/>
      <w:r>
        <w:t>находить ошибки в своей работе, устанавливать их причины, вести поиск путей преодоления ошибок.</w:t>
      </w:r>
    </w:p>
    <w:p w:rsidR="00A21E43" w:rsidRDefault="00A21E43" w:rsidP="00A21E43">
      <w:pPr>
        <w:pStyle w:val="13"/>
        <w:numPr>
          <w:ilvl w:val="0"/>
          <w:numId w:val="13"/>
        </w:numPr>
        <w:tabs>
          <w:tab w:val="left" w:pos="573"/>
        </w:tabs>
        <w:ind w:firstLine="200"/>
      </w:pPr>
      <w:bookmarkStart w:id="109" w:name="bookmark243"/>
      <w:bookmarkEnd w:id="109"/>
      <w:r>
        <w:rPr>
          <w:i/>
          <w:iCs/>
        </w:rPr>
        <w:t>Самооценка: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110" w:name="bookmark244"/>
      <w:bookmarkEnd w:id="110"/>
      <w: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97D6D" w:rsidRPr="00797D6D" w:rsidRDefault="00797D6D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111" w:name="bookmark245"/>
      <w:bookmarkEnd w:id="111"/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r>
        <w:t>оценивать рациональность своих действий, давать им качественную характеристику.</w:t>
      </w:r>
    </w:p>
    <w:p w:rsidR="00A21E43" w:rsidRDefault="00A21E43" w:rsidP="00A21E43">
      <w:pPr>
        <w:pStyle w:val="12"/>
        <w:keepNext/>
        <w:keepLines/>
        <w:ind w:firstLine="200"/>
      </w:pPr>
      <w:bookmarkStart w:id="112" w:name="bookmark246"/>
      <w:bookmarkStart w:id="113" w:name="bookmark247"/>
      <w:bookmarkStart w:id="114" w:name="bookmark248"/>
      <w:r>
        <w:t>Совместная деятельность:</w:t>
      </w:r>
      <w:bookmarkEnd w:id="112"/>
      <w:bookmarkEnd w:id="113"/>
      <w:bookmarkEnd w:id="114"/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line="295" w:lineRule="auto"/>
        <w:ind w:left="440"/>
      </w:pPr>
      <w:bookmarkStart w:id="115" w:name="bookmark249"/>
      <w:bookmarkEnd w:id="115"/>
      <w: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t>контрпримеров</w:t>
      </w:r>
      <w:proofErr w:type="spellEnd"/>
      <w:r>
        <w:t>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ind w:left="440"/>
      </w:pPr>
      <w:bookmarkStart w:id="116" w:name="bookmark250"/>
      <w:bookmarkEnd w:id="116"/>
      <w:r>
        <w:t>согласовывать мнения в ходе поиска доказательств, выбора рационального способа, анализа информации;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after="220"/>
        <w:ind w:left="440"/>
      </w:pPr>
      <w:bookmarkStart w:id="117" w:name="bookmark251"/>
      <w:bookmarkEnd w:id="117"/>
      <w: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21E43" w:rsidRDefault="00A21E43" w:rsidP="00A21E43">
      <w:pPr>
        <w:pStyle w:val="12"/>
        <w:keepNext/>
        <w:keepLines/>
        <w:spacing w:after="160"/>
      </w:pPr>
      <w:bookmarkStart w:id="118" w:name="bookmark254"/>
      <w:r>
        <w:t>ПРЕДМЕТНЫЕ РЕЗУЛЬТАТЫ</w:t>
      </w:r>
      <w:bookmarkEnd w:id="118"/>
    </w:p>
    <w:p w:rsidR="00A21E43" w:rsidRDefault="00A21E43" w:rsidP="00A21E43">
      <w:pPr>
        <w:pStyle w:val="13"/>
        <w:spacing w:after="100"/>
        <w:ind w:firstLine="200"/>
      </w:pPr>
      <w:bookmarkStart w:id="119" w:name="bookmark255"/>
      <w:bookmarkStart w:id="120" w:name="bookmark328"/>
      <w:bookmarkEnd w:id="119"/>
      <w:bookmarkEnd w:id="120"/>
      <w:r>
        <w:t>К концу обучения в 4 классе обучающийся научится: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after="220"/>
        <w:ind w:firstLine="440"/>
      </w:pPr>
      <w:bookmarkStart w:id="121" w:name="bookmark330"/>
      <w:bookmarkEnd w:id="121"/>
      <w:r>
        <w:t>читать, записывать, сравнивать, упорядочивать многозначные числа;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after="100"/>
        <w:ind w:firstLine="440"/>
      </w:pPr>
      <w:bookmarkStart w:id="122" w:name="bookmark331"/>
      <w:bookmarkEnd w:id="122"/>
      <w:r>
        <w:t>находить число большее/меньшее данного числа на заданное число, в заданное число раз;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after="100"/>
        <w:ind w:left="440"/>
      </w:pPr>
      <w:bookmarkStart w:id="123" w:name="bookmark332"/>
      <w:bookmarkEnd w:id="123"/>
      <w:r>
        <w:t>выполнять арифметические действия: сложение и вычитание с многозначными числами письменно (в пределах 100 - устно);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after="100"/>
        <w:ind w:left="440"/>
      </w:pPr>
      <w:bookmarkStart w:id="124" w:name="bookmark333"/>
      <w:bookmarkEnd w:id="124"/>
      <w:r>
        <w:t>умножение и деление многозначного числа на однозначное, двузначное число письменно (в пределах 100 - устно);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after="100" w:line="295" w:lineRule="auto"/>
        <w:ind w:left="440"/>
      </w:pPr>
      <w:bookmarkStart w:id="125" w:name="bookmark334"/>
      <w:bookmarkEnd w:id="125"/>
      <w: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after="100"/>
        <w:ind w:left="440"/>
      </w:pPr>
      <w:bookmarkStart w:id="126" w:name="bookmark335"/>
      <w:bookmarkEnd w:id="126"/>
      <w:r>
        <w:t>использовать при вычислениях изученные свойства арифметических действий;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after="100"/>
        <w:ind w:firstLine="440"/>
      </w:pPr>
      <w:bookmarkStart w:id="127" w:name="bookmark336"/>
      <w:bookmarkEnd w:id="127"/>
      <w:r>
        <w:t>выполнять прикидку результата вычислений;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after="100"/>
        <w:ind w:left="440"/>
      </w:pPr>
      <w:bookmarkStart w:id="128" w:name="bookmark337"/>
      <w:bookmarkEnd w:id="128"/>
      <w: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80"/>
        </w:tabs>
        <w:spacing w:after="100"/>
        <w:ind w:left="440"/>
      </w:pPr>
      <w:bookmarkStart w:id="129" w:name="bookmark338"/>
      <w:bookmarkEnd w:id="129"/>
      <w: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</w:t>
      </w:r>
    </w:p>
    <w:p w:rsidR="00A21E43" w:rsidRDefault="00A21E43" w:rsidP="00A21E43">
      <w:pPr>
        <w:pStyle w:val="13"/>
        <w:spacing w:after="140" w:line="240" w:lineRule="auto"/>
        <w:ind w:firstLine="440"/>
      </w:pPr>
      <w:r>
        <w:t>время, вместимость, стоимость, площадь, скорость);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30" w:name="bookmark339"/>
      <w:bookmarkEnd w:id="130"/>
      <w: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31" w:name="bookmark340"/>
      <w:bookmarkEnd w:id="131"/>
      <w: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32" w:name="bookmark341"/>
      <w:bookmarkEnd w:id="132"/>
      <w:r>
        <w:t>определять с помощью измерительных сосудов вместимость; выполнять прикидку и оценку результата измерений;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33" w:name="bookmark342"/>
      <w:bookmarkEnd w:id="133"/>
      <w: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34" w:name="bookmark343"/>
      <w:bookmarkEnd w:id="134"/>
      <w: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35" w:name="bookmark344"/>
      <w:bookmarkEnd w:id="135"/>
      <w:r>
        <w:t>различать, называть геометрические фигуры: окружность, круг; изображать с помощью циркуля и линейки окружность заданного радиуса;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36" w:name="bookmark345"/>
      <w:bookmarkEnd w:id="136"/>
      <w:r>
        <w:t>различать изображения простейших пространственных фигур: шара, куба, цилиндра, конуса, пирамиды;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37" w:name="bookmark346"/>
      <w:bookmarkEnd w:id="137"/>
      <w:r>
        <w:t>распознавать в простейших случаях проекции предметов окружающего мира на плоскость (пол, стену);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38" w:name="bookmark347"/>
      <w:bookmarkEnd w:id="138"/>
      <w: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39" w:name="bookmark348"/>
      <w:bookmarkEnd w:id="139"/>
      <w:r>
        <w:t xml:space="preserve">распознавать верные (истинные) и неверные (ложные) утверждения; приводить пример, </w:t>
      </w:r>
      <w:proofErr w:type="spellStart"/>
      <w:r>
        <w:t>контрпример</w:t>
      </w:r>
      <w:proofErr w:type="spellEnd"/>
      <w:r>
        <w:t>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40" w:name="bookmark349"/>
      <w:bookmarkEnd w:id="140"/>
      <w:r>
        <w:t>формулировать утверждение (вывод), строить логические рассуждения (одно/</w:t>
      </w:r>
      <w:proofErr w:type="spellStart"/>
      <w:r>
        <w:t>двухшаговые</w:t>
      </w:r>
      <w:proofErr w:type="spellEnd"/>
      <w:r>
        <w:t>) с использованием изученных связок; классифицировать объекты по заданным/самостоятельно установленным одному, двум признакам;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41" w:name="bookmark350"/>
      <w:bookmarkEnd w:id="141"/>
      <w: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left="440"/>
      </w:pPr>
      <w:bookmarkStart w:id="142" w:name="bookmark351"/>
      <w:bookmarkEnd w:id="142"/>
      <w: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</w:t>
      </w:r>
    </w:p>
    <w:p w:rsidR="00A21E43" w:rsidRDefault="00A21E43" w:rsidP="00A21E43">
      <w:pPr>
        <w:pStyle w:val="13"/>
        <w:numPr>
          <w:ilvl w:val="0"/>
          <w:numId w:val="10"/>
        </w:numPr>
        <w:tabs>
          <w:tab w:val="left" w:pos="857"/>
        </w:tabs>
        <w:spacing w:after="100"/>
        <w:ind w:firstLine="440"/>
      </w:pPr>
      <w:bookmarkStart w:id="143" w:name="bookmark352"/>
      <w:bookmarkEnd w:id="143"/>
      <w:r>
        <w:t>дополнять алгоритм, упорядочивать шаги алгоритма; выбирать рациональное решение;</w:t>
      </w:r>
    </w:p>
    <w:p w:rsidR="00A21E43" w:rsidRDefault="00A21E43" w:rsidP="00A21E43">
      <w:pPr>
        <w:pStyle w:val="13"/>
        <w:spacing w:after="140" w:line="240" w:lineRule="auto"/>
        <w:ind w:firstLine="440"/>
      </w:pPr>
      <w:r>
        <w:t>составлять модель текстовой задачи, числовое выражение;</w:t>
      </w:r>
    </w:p>
    <w:p w:rsidR="00A21E43" w:rsidRDefault="00A21E43" w:rsidP="00A21E43">
      <w:pPr>
        <w:autoSpaceDE w:val="0"/>
        <w:autoSpaceDN w:val="0"/>
        <w:spacing w:after="666" w:line="233" w:lineRule="auto"/>
      </w:pPr>
      <w:bookmarkStart w:id="144" w:name="bookmark353"/>
      <w:bookmarkStart w:id="145" w:name="bookmark354"/>
      <w:bookmarkEnd w:id="144"/>
      <w:bookmarkEnd w:id="145"/>
    </w:p>
    <w:p w:rsidR="00A21E43" w:rsidRDefault="00A21E43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A21E43" w:rsidRDefault="00A21E43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797D6D" w:rsidRPr="001B2774" w:rsidRDefault="00797D6D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797D6D" w:rsidRPr="001B2774" w:rsidRDefault="00797D6D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797D6D" w:rsidRPr="001B2774" w:rsidRDefault="00797D6D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797D6D" w:rsidRPr="001B2774" w:rsidRDefault="00797D6D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797D6D" w:rsidRPr="001B2774" w:rsidRDefault="00797D6D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797D6D" w:rsidRPr="001B2774" w:rsidRDefault="00797D6D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797D6D" w:rsidRPr="001B2774" w:rsidRDefault="00797D6D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797D6D" w:rsidRPr="001B2774" w:rsidRDefault="00797D6D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797D6D" w:rsidRPr="001B2774" w:rsidRDefault="00797D6D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A21E43" w:rsidRPr="007538ED" w:rsidRDefault="00797D6D" w:rsidP="00A21E43">
      <w:pPr>
        <w:autoSpaceDE w:val="0"/>
        <w:autoSpaceDN w:val="0"/>
        <w:spacing w:after="666" w:line="233" w:lineRule="auto"/>
        <w:rPr>
          <w:rFonts w:ascii="Times New Roman" w:eastAsia="Times New Roman" w:hAnsi="Times New Roman" w:cs="Times New Roman"/>
          <w:w w:val="101"/>
          <w:sz w:val="24"/>
          <w:szCs w:val="24"/>
        </w:rPr>
      </w:pPr>
      <w:r w:rsidRPr="001B2774"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                                                         </w:t>
      </w:r>
      <w:r w:rsidR="00A21E43" w:rsidRPr="007538ED"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450"/>
        <w:gridCol w:w="528"/>
        <w:gridCol w:w="1104"/>
        <w:gridCol w:w="1142"/>
        <w:gridCol w:w="864"/>
        <w:gridCol w:w="1788"/>
        <w:gridCol w:w="1238"/>
        <w:gridCol w:w="5992"/>
      </w:tblGrid>
      <w:tr w:rsidR="00A21E43" w:rsidRPr="007538ED" w:rsidTr="00A21E4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№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Количество</w:t>
            </w:r>
            <w:r w:rsidR="00173DD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de-AT"/>
              </w:rPr>
              <w:t xml:space="preserve"> </w:t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Дата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Виды деятельности</w:t>
            </w:r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21E43" w:rsidRPr="007538ED" w:rsidTr="00797D6D">
        <w:trPr>
          <w:trHeight w:hRule="exact" w:val="72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 Числа</w:t>
            </w:r>
          </w:p>
        </w:tc>
      </w:tr>
      <w:tr w:rsidR="00A21E43" w:rsidRPr="007538ED" w:rsidTr="00A21E43">
        <w:trPr>
          <w:trHeight w:hRule="exact" w:val="24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Упражнения: устная и письменная работа с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числами: запись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многозначного числа, его представление в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виде суммы разрядных слагаемых; классы 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разряды; выбор чисел с заданными свойствами (число разрядных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единиц, чётность и т.</w:t>
            </w:r>
          </w:p>
          <w:p w:rsidR="00A21E43" w:rsidRPr="007538ED" w:rsidRDefault="00A21E43" w:rsidP="00A21E43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д.);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Число, большее или меньшее данного числа на  заданное число разрядных единиц, в заданное число раз.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Моделирование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многозначных чисел,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характеристика классов и разрядов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многозначного числа;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8" w:after="0" w:line="245" w:lineRule="auto"/>
              <w:ind w:left="72" w:right="46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46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9" w:history="1">
              <w:r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</w:t>
              </w:r>
            </w:hyperlink>
          </w:p>
        </w:tc>
      </w:tr>
      <w:tr w:rsidR="00A21E43" w:rsidRPr="007538ED" w:rsidTr="00A21E43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Свойства многозначного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 в парах/группах.</w:t>
            </w:r>
          </w:p>
          <w:p w:rsidR="00A21E43" w:rsidRPr="007538ED" w:rsidRDefault="00A21E43" w:rsidP="00A21E43">
            <w:pPr>
              <w:autoSpaceDE w:val="0"/>
              <w:autoSpaceDN w:val="0"/>
              <w:spacing w:before="1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Упорядочение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многозначных чисел. Классификация чисел по одному-двум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основаниям. </w:t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Записьобщегосвойства</w:t>
            </w:r>
            <w:proofErr w:type="spellEnd"/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группы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0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173DDE">
        <w:trPr>
          <w:trHeight w:hRule="exact" w:val="18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Дополнение числа до  заданного круглого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Практические работы: установление правила, по которому составлен ряд чисел, продолжение ряда, заполнение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пропусков в ряду чисел; описание положения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числа в ряду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1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A21E43" w:rsidRPr="007538ED" w:rsidRDefault="00C54839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2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348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121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1E43" w:rsidRPr="007538ED" w:rsidTr="00A21E43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 Величины</w:t>
            </w:r>
          </w:p>
        </w:tc>
      </w:tr>
    </w:tbl>
    <w:tbl>
      <w:tblPr>
        <w:tblpPr w:leftFromText="180" w:rightFromText="180" w:vertAnchor="text" w:horzAnchor="margin" w:tblpY="-1577"/>
        <w:tblW w:w="0" w:type="auto"/>
        <w:tblLayout w:type="fixed"/>
        <w:tblLook w:val="04A0"/>
      </w:tblPr>
      <w:tblGrid>
        <w:gridCol w:w="396"/>
        <w:gridCol w:w="2450"/>
        <w:gridCol w:w="528"/>
        <w:gridCol w:w="1104"/>
        <w:gridCol w:w="1142"/>
        <w:gridCol w:w="864"/>
        <w:gridCol w:w="1788"/>
        <w:gridCol w:w="1238"/>
        <w:gridCol w:w="5992"/>
      </w:tblGrid>
      <w:tr w:rsidR="00797D6D" w:rsidRPr="007538ED" w:rsidTr="00797D6D">
        <w:trPr>
          <w:trHeight w:hRule="exact" w:val="33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de-AT"/>
              </w:rPr>
              <w:t xml:space="preserve">  </w:t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97D6D" w:rsidRDefault="00797D6D" w:rsidP="00797D6D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797D6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797D6D" w:rsidRPr="007538ED" w:rsidRDefault="00797D6D" w:rsidP="00797D6D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Величины: сравнение объектов по массе, длине, площади,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вместимости.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774" w:rsidRPr="00ED6DCD" w:rsidRDefault="001B2774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774" w:rsidRDefault="001B2774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de-AT"/>
              </w:rPr>
            </w:pPr>
          </w:p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2774" w:rsidRDefault="001B2774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de-AT"/>
              </w:rPr>
            </w:pPr>
          </w:p>
          <w:p w:rsidR="001B2774" w:rsidRDefault="001B2774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de-AT"/>
              </w:rPr>
            </w:pPr>
          </w:p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Обсуждение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практических ситуаций. Распознавание величин, характеризующих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процесс движения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(скорость, время,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расстояние), работы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(производительность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труда, время работы,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объём работ).</w:t>
            </w:r>
          </w:p>
          <w:p w:rsidR="00797D6D" w:rsidRPr="007538ED" w:rsidRDefault="00797D6D" w:rsidP="00797D6D">
            <w:pPr>
              <w:autoSpaceDE w:val="0"/>
              <w:autoSpaceDN w:val="0"/>
              <w:spacing w:before="20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Установление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зависимостей между величинами.</w:t>
            </w:r>
          </w:p>
          <w:p w:rsidR="00797D6D" w:rsidRPr="007538ED" w:rsidRDefault="00797D6D" w:rsidP="00797D6D">
            <w:pPr>
              <w:autoSpaceDE w:val="0"/>
              <w:autoSpaceDN w:val="0"/>
              <w:spacing w:before="1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Упорядочение по скорости, времени, массе;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C54839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3" w:history="1">
              <w:r w:rsidR="00797D6D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https://resh.edu.ru/https://uchi.ru</w:t>
              </w:r>
            </w:hyperlink>
          </w:p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D6D" w:rsidRPr="007538ED" w:rsidTr="00797D6D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Единицы массы — центнер, тонна; соотношения между единицами массы.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Моделирование: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составление схемы движения, работы;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C54839" w:rsidP="00797D6D">
            <w:pPr>
              <w:autoSpaceDE w:val="0"/>
              <w:autoSpaceDN w:val="0"/>
              <w:spacing w:before="76" w:after="0" w:line="245" w:lineRule="auto"/>
              <w:ind w:left="72" w:right="46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4" w:history="1">
              <w:r w:rsidR="00797D6D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797D6D" w:rsidRPr="007538ED" w:rsidRDefault="00797D6D" w:rsidP="00797D6D">
            <w:pPr>
              <w:autoSpaceDE w:val="0"/>
              <w:autoSpaceDN w:val="0"/>
              <w:spacing w:before="76" w:after="0" w:line="245" w:lineRule="auto"/>
              <w:ind w:left="72" w:right="46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:rsidR="00797D6D" w:rsidRPr="007538ED" w:rsidRDefault="00C54839" w:rsidP="00797D6D">
            <w:pPr>
              <w:autoSpaceDE w:val="0"/>
              <w:autoSpaceDN w:val="0"/>
              <w:spacing w:before="76" w:after="0" w:line="245" w:lineRule="auto"/>
              <w:ind w:left="72" w:right="460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5" w:history="1">
              <w:r w:rsidR="00797D6D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https://uchi.ru</w:t>
              </w:r>
            </w:hyperlink>
          </w:p>
          <w:p w:rsidR="00797D6D" w:rsidRPr="007538ED" w:rsidRDefault="00797D6D" w:rsidP="00797D6D">
            <w:pPr>
              <w:autoSpaceDE w:val="0"/>
              <w:autoSpaceDN w:val="0"/>
              <w:spacing w:before="76" w:after="0" w:line="245" w:lineRule="auto"/>
              <w:ind w:left="72" w:right="46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D6D" w:rsidRPr="007538ED" w:rsidTr="00797D6D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Моделирование: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составление схемы движения, работы;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45" w:lineRule="auto"/>
              <w:ind w:left="72" w:right="460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https://uchi.ru</w:t>
            </w:r>
          </w:p>
        </w:tc>
      </w:tr>
      <w:tr w:rsidR="00797D6D" w:rsidRPr="007538ED" w:rsidTr="00797D6D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Единицы длины (миллиметр, сантиметр, дециметр, метр,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километр), площади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(квадратный метр, квадратный дециметр, квадратный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сантиметр), вместимости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(литр), скорости (километры в час, метры в  минуту, метры в секунду); соотношение между единицами в  пределах 100 000.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Моделирование: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составление схемы движения, работы;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C54839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6" w:history="1">
              <w:r w:rsidR="00797D6D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https://resh.edu.ru/subject/lesson/5233/start/214055/</w:t>
              </w:r>
            </w:hyperlink>
          </w:p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D6D" w:rsidRPr="007538ED" w:rsidTr="00797D6D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Доля величины времени, массы, длины.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Выбор и использование соответствующей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ситуации единицы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измерения. </w:t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Нахождениедоливеличинына</w:t>
            </w:r>
            <w:proofErr w:type="spellEnd"/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основе содержательного смысла;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 контроль;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C54839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7" w:history="1">
              <w:r w:rsidR="00797D6D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https://www.youtube.com/watch?v=hqPdH0DJztw</w:t>
              </w:r>
            </w:hyperlink>
          </w:p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D6D" w:rsidRPr="007538ED" w:rsidTr="00797D6D">
        <w:trPr>
          <w:trHeight w:hRule="exact" w:val="350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121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7D6D" w:rsidRPr="007538ED" w:rsidTr="00797D6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3. Арифметические действия</w:t>
            </w:r>
          </w:p>
        </w:tc>
      </w:tr>
      <w:tr w:rsidR="00797D6D" w:rsidRPr="007538ED" w:rsidTr="00797D6D">
        <w:trPr>
          <w:trHeight w:hRule="exact" w:val="133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Письменное сложение,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вычитание многозначных чисел в пределах миллиона.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Упражнения: устные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вычисления в пределах ста и случаях, сводимых к вычислениям в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пределах ста;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797D6D" w:rsidP="00797D6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97D6D" w:rsidRPr="007538ED" w:rsidRDefault="00C54839" w:rsidP="00797D6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8" w:history="1">
              <w:r w:rsidR="00797D6D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https://studopedia.ru/27_4639_etap-pismennoe-slozhenie-i-vichitanie-v-predelah-milliona.html</w:t>
              </w:r>
            </w:hyperlink>
          </w:p>
          <w:p w:rsidR="00797D6D" w:rsidRPr="007538ED" w:rsidRDefault="00797D6D" w:rsidP="00797D6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E43" w:rsidRPr="007538ED" w:rsidRDefault="00A21E43" w:rsidP="00A21E43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21E43" w:rsidRPr="007538ED" w:rsidRDefault="00A21E43" w:rsidP="00A21E43">
      <w:pPr>
        <w:rPr>
          <w:rFonts w:ascii="Times New Roman" w:hAnsi="Times New Roman" w:cs="Times New Roman"/>
          <w:sz w:val="24"/>
          <w:szCs w:val="24"/>
        </w:rPr>
        <w:sectPr w:rsidR="00A21E43" w:rsidRPr="007538ED">
          <w:pgSz w:w="16840" w:h="11900"/>
          <w:pgMar w:top="282" w:right="640" w:bottom="7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1E43" w:rsidRPr="007538ED" w:rsidRDefault="00A21E43" w:rsidP="00A21E43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p w:rsidR="00A21E43" w:rsidRPr="007538ED" w:rsidRDefault="00A21E43" w:rsidP="00A21E43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21E43" w:rsidRPr="007538ED" w:rsidRDefault="00A21E43" w:rsidP="00A21E43">
      <w:pPr>
        <w:rPr>
          <w:rFonts w:ascii="Times New Roman" w:hAnsi="Times New Roman" w:cs="Times New Roman"/>
          <w:sz w:val="24"/>
          <w:szCs w:val="24"/>
        </w:rPr>
        <w:sectPr w:rsidR="00A21E43" w:rsidRPr="007538ED">
          <w:pgSz w:w="16840" w:h="11900"/>
          <w:pgMar w:top="284" w:right="640" w:bottom="4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1E43" w:rsidRPr="007538ED" w:rsidRDefault="00A21E43" w:rsidP="00A21E43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450"/>
        <w:gridCol w:w="528"/>
        <w:gridCol w:w="1104"/>
        <w:gridCol w:w="1142"/>
        <w:gridCol w:w="864"/>
        <w:gridCol w:w="1788"/>
        <w:gridCol w:w="1238"/>
        <w:gridCol w:w="5992"/>
      </w:tblGrid>
      <w:tr w:rsidR="00A21E43" w:rsidRPr="007538ED" w:rsidTr="00173DDE">
        <w:trPr>
          <w:trHeight w:hRule="exact" w:val="12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Письменное умножение,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деление многозначных чисел на однозначное/ двузначное число; деление с остатком (запись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уголком) в пределах 100 000.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06EA6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Упражнения: устные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вычисления в пределах ста и случаях, сводимых к вычислениям в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пределах ста;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Письменныйконтроль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19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https://resh.edu.ru/subject/lesson/3916/start/218644/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Умножение/деление на 10, 100, 1000.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Умножение и деление круглых чисел (в том числе на 10, 100, 1000);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0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https://resh.edu.ru/subject/lesson/5239/start/215078/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Свойства арифметических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действий и их применение для вычислений.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Применение приёмов устных вычислений, основанных на знании свойств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арифметических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действий и состава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числа;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1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https://www.resolventa.ru/index.php/arifmeticheskie-dejstviya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Поиск значения числового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выражения, содержащего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несколько действий в  пределах 100 000.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Проверка хода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(соответствие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алгоритму, частные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случаи выполнения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действий) и результата действия;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https://zaochnik.com/spravochnik/matematika/vyrazhenija/nahozhdenie-znachenija-vyrazhenija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A21E43" w:rsidRPr="007538ED" w:rsidTr="00A21E43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Проверка результата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вычислений, в  том числе с помощью калькулятора.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Прикидка и оценка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результатов вычисления (реальность ответа,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прикидка, последняя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цифра результата,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обратное действие,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использование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калькулятора);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3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https://resh.edu.ru/subject/lesson/6235/train/279371/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Равенство, содержащее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неизвестный компонент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арифметического действия: запись, нахождение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неизвестного компонента.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Использование букв для обозначения чисел,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неизвестного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компонента действия;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Письменныйконтроль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https://resh.edu.ru/subject/lesson/4580/conspect/279795/</w:t>
            </w:r>
          </w:p>
        </w:tc>
      </w:tr>
      <w:tr w:rsidR="00A21E43" w:rsidRPr="007538ED" w:rsidTr="00A21E43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Умножение и деление величины на однозначное число.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Задания на проведение контроля 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самоконтроля;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7" w:lineRule="auto"/>
              <w:ind w:left="72" w:right="3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https://yandex.ru/video/preview/?filmId=6817253766141518209&amp;from=tabbar&amp;parent-reqid=1656491264651310-5038364634668119593-sas5-9951-fac-sas-l7-balancer-8080-BAL-4100&amp;text=умножение+и+деление+величины+на+однозначное+число</w:t>
            </w:r>
          </w:p>
        </w:tc>
      </w:tr>
      <w:tr w:rsidR="00A21E43" w:rsidRPr="007538ED" w:rsidTr="00A21E43">
        <w:trPr>
          <w:trHeight w:hRule="exact" w:val="348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37</w:t>
            </w:r>
          </w:p>
        </w:tc>
        <w:tc>
          <w:tcPr>
            <w:tcW w:w="12128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964501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1E43" w:rsidRPr="007538ED" w:rsidTr="00A21E43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4. Текстовые задачи</w:t>
            </w:r>
          </w:p>
        </w:tc>
      </w:tr>
      <w:tr w:rsidR="00A21E43" w:rsidRPr="007538ED" w:rsidTr="00A21E43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 с текстовой задачей,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решение которой содержит 2—3 действия: анализ,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представление на  модели;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планирование и запись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решения; проверка решения и ответа.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Моделирование текста задачи;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 контроль;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https://resh.edu.ru/subject/lesson/5242/start/215791/</w:t>
            </w:r>
          </w:p>
        </w:tc>
      </w:tr>
    </w:tbl>
    <w:p w:rsidR="00A21E43" w:rsidRPr="007538ED" w:rsidRDefault="00A21E43" w:rsidP="00A21E43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21E43" w:rsidRPr="007538ED" w:rsidRDefault="00A21E43" w:rsidP="00A21E43">
      <w:pPr>
        <w:rPr>
          <w:rFonts w:ascii="Times New Roman" w:hAnsi="Times New Roman" w:cs="Times New Roman"/>
          <w:sz w:val="24"/>
          <w:szCs w:val="24"/>
        </w:rPr>
        <w:sectPr w:rsidR="00A21E43" w:rsidRPr="007538ED">
          <w:pgSz w:w="16840" w:h="11900"/>
          <w:pgMar w:top="284" w:right="640" w:bottom="4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1E43" w:rsidRPr="007538ED" w:rsidRDefault="00A21E43" w:rsidP="00A21E43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450"/>
        <w:gridCol w:w="528"/>
        <w:gridCol w:w="1104"/>
        <w:gridCol w:w="1142"/>
        <w:gridCol w:w="864"/>
        <w:gridCol w:w="1788"/>
        <w:gridCol w:w="1238"/>
        <w:gridCol w:w="5992"/>
      </w:tblGrid>
      <w:tr w:rsidR="00A21E43" w:rsidRPr="007538ED" w:rsidTr="00A21E43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Анализ зависимостей,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характеризующих процессы: движения (скорость, время,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пройденный путь), работы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(производительность, время, объём работы), купли-продажи (цена, количество, стоимость) и решение соответствующих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Обсуждение способа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решения задачи, формы записи решения,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реальности 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логичности ответа на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вопрос;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Письменныйконтроль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https://infourok.ru/matematika-4-klass-2022-2023-6144900.html</w:t>
            </w:r>
          </w:p>
        </w:tc>
      </w:tr>
      <w:tr w:rsidR="00A21E43" w:rsidRPr="007538ED" w:rsidTr="00A21E43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80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Задачи на установление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времени (начало,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продолжительность 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окончание события), расчёта количества, расхода,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изменения.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964501" w:rsidP="00A21E4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80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Обсуждение способа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решения задачи, формы записи решения,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реальности 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логичности ответа на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вопрос;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использованием«Оценочного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https://resh.edu.ru/subject/lesson/5235/conspect/214426/</w:t>
            </w:r>
          </w:p>
        </w:tc>
      </w:tr>
      <w:tr w:rsidR="00A21E43" w:rsidRPr="007538ED" w:rsidTr="00A21E43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Задачи на нахождение доли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величины, величины по её доле.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Практическая работа: нахождение доли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величины, величины по её доле;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https://resh.edu.ru/subject/lesson/5235/conspect/214426/</w:t>
            </w:r>
          </w:p>
        </w:tc>
      </w:tr>
      <w:tr w:rsidR="00A21E43" w:rsidRPr="007538ED" w:rsidTr="00A21E43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Разные способы решения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некоторых видов изученных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Оформление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математической записи: полная запись решения текстовой задачи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(модель; решение по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действиям, по вопросам или с помощью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числовоговыражения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формулировкаответа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Самооценка с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использованием«Оценочного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листа»;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https://resh.edu.ru/subject/lesson/4022/conspect/214922/</w:t>
            </w:r>
          </w:p>
        </w:tc>
      </w:tr>
      <w:tr w:rsidR="00A21E43" w:rsidRPr="007538ED" w:rsidTr="00A21E43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4.6.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Оформление решения по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действиям с пояснением, по вопросам, с помощью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числовоговыражения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Оформление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математической записи: полная запись решения текстовой задачи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(модель; решение по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действиям, по вопросам или с помощью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числовоговыражения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формулировкаответа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 контроль;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https://molotokrus.ru/arifmeticheskiy-sposob-zapisat-reshenie-po-deystviyam-s-poyasneniyami/</w:t>
            </w:r>
          </w:p>
        </w:tc>
      </w:tr>
      <w:tr w:rsidR="00A21E43" w:rsidRPr="007538ED" w:rsidTr="00A21E43">
        <w:trPr>
          <w:trHeight w:hRule="exact" w:val="348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21</w:t>
            </w:r>
          </w:p>
        </w:tc>
        <w:tc>
          <w:tcPr>
            <w:tcW w:w="121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1E43" w:rsidRPr="007538ED" w:rsidTr="00A21E4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5. Пространственные отношения и  геометрические фигуры</w:t>
            </w:r>
          </w:p>
        </w:tc>
      </w:tr>
      <w:tr w:rsidR="00A21E43" w:rsidRPr="007538ED" w:rsidTr="00A21E43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Наглядные представления о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симметрии. Ось симметрии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фигуры. Фигуры, </w:t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имеющиеосьсимметрии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Исследование объектов окружающего мира: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сопоставление их с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изученными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геометрическими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формами;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https://resh.edu.ru/subject/lesson/2010/main/</w:t>
            </w:r>
          </w:p>
        </w:tc>
      </w:tr>
    </w:tbl>
    <w:p w:rsidR="00A21E43" w:rsidRPr="007538ED" w:rsidRDefault="00A21E43" w:rsidP="00A21E43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21E43" w:rsidRPr="007538ED" w:rsidRDefault="00A21E43" w:rsidP="00A21E43">
      <w:pPr>
        <w:rPr>
          <w:rFonts w:ascii="Times New Roman" w:hAnsi="Times New Roman" w:cs="Times New Roman"/>
          <w:sz w:val="24"/>
          <w:szCs w:val="24"/>
        </w:rPr>
        <w:sectPr w:rsidR="00A21E43" w:rsidRPr="007538ED">
          <w:pgSz w:w="16840" w:h="11900"/>
          <w:pgMar w:top="284" w:right="640" w:bottom="7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1E43" w:rsidRPr="007538ED" w:rsidRDefault="00A21E43" w:rsidP="00A21E43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450"/>
        <w:gridCol w:w="528"/>
        <w:gridCol w:w="1104"/>
        <w:gridCol w:w="1142"/>
        <w:gridCol w:w="864"/>
        <w:gridCol w:w="1788"/>
        <w:gridCol w:w="1238"/>
        <w:gridCol w:w="5992"/>
      </w:tblGrid>
      <w:tr w:rsidR="00A21E43" w:rsidRPr="007538ED" w:rsidTr="00A21E43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Окружность, круг: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распознавание 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изображение; построение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окружности заданного радиуса.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Конструирование,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изображение фигур,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имеющих ось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симметрии; построение окружности заданного радиуса с помощью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циркуля;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https://interneturok.ru/lesson/matematika/3-klass/tema-umnozhenie-i-delenie/krug-okruzhnost-tsentr-radius-diametr</w:t>
            </w:r>
          </w:p>
        </w:tc>
      </w:tr>
      <w:tr w:rsidR="00A21E43" w:rsidRPr="007538ED" w:rsidTr="00A21E43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Построение изученных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геометрических фигур с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помощью линейки, угольника, циркуля.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Учебный диалог: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различение, называние фигур (прямой угол); геометрических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величин (периметр,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площадь);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https://interneturok.ru/lesson/geometry/7-klass/sootnosheniya-mezhdu-storonami-i-uglami-treugolnikov/postroenie-s-pomoschyu-tsirkulya-i-lineyki</w:t>
            </w:r>
          </w:p>
        </w:tc>
      </w:tr>
      <w:tr w:rsidR="00A21E43" w:rsidRPr="007538ED" w:rsidTr="00A21E4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Пространственные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геометрические фигуры (тела): шар, куб, цилиндр, конус,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пирамида; их различение,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называние.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Комментирование хода и результата поиска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информации о площади и способах её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нахождения;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4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https://www.youtube.com/watch?v=CDVMnL7Gu0k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Конструирование: разбиение фигуры на прямоугольники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(квадраты), составление фигур из прямоугольников/квадратов.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Практические работы: нахождение площади фигуры, составленной из прямоугольников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(квадратов), сравнение однородных величин, использование свойств прямоугольника 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квадрата для решения задач;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https://www.youtube.com/watch?v=CDVMnL7Gu0k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12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Периметр, площадь фигуры, составленной из  двух-трёх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прямоугольников (квадратов)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Комментирование хода и результата поиска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информации о площади и способах её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нахождения;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6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https://resh.edu.ru/subject/lesson/7732/conspect/325582/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348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21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1E43" w:rsidRPr="007538ED" w:rsidTr="00A21E4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6. Математическая информация</w:t>
            </w:r>
          </w:p>
        </w:tc>
      </w:tr>
      <w:tr w:rsidR="00A21E43" w:rsidRPr="007538ED" w:rsidTr="00A21E43">
        <w:trPr>
          <w:trHeight w:hRule="exact" w:val="14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 с утверждениями: конструирование, проверка истинности; составление и проверка логических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рассуждений при решении задач. Примеры 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контрпримеры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Дифференцированное задание: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комментирование с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использованием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математической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терминологии;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Письменныйконтроль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C54839" w:rsidP="00A21E4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7" w:history="1">
              <w:r w:rsidR="00A21E43" w:rsidRPr="007538ED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https://ped-kopilka.ru/sovremenyi-urok/konspekty-urokov-v-nachalnoi-shkole/konspekty-urokov-4-klas/reshenie-logicheskih-zadach-4-klas-fakultativ.html</w:t>
              </w:r>
            </w:hyperlink>
          </w:p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E43" w:rsidRPr="007538ED" w:rsidRDefault="00A21E43" w:rsidP="00A21E43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21E43" w:rsidRPr="007538ED" w:rsidRDefault="00A21E43" w:rsidP="00A21E43">
      <w:pPr>
        <w:rPr>
          <w:rFonts w:ascii="Times New Roman" w:hAnsi="Times New Roman" w:cs="Times New Roman"/>
          <w:sz w:val="24"/>
          <w:szCs w:val="24"/>
        </w:rPr>
        <w:sectPr w:rsidR="00A21E43" w:rsidRPr="007538ED">
          <w:pgSz w:w="16840" w:h="11900"/>
          <w:pgMar w:top="284" w:right="640" w:bottom="9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1E43" w:rsidRPr="007538ED" w:rsidRDefault="00A21E43" w:rsidP="00A21E43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450"/>
        <w:gridCol w:w="528"/>
        <w:gridCol w:w="1104"/>
        <w:gridCol w:w="1142"/>
        <w:gridCol w:w="864"/>
        <w:gridCol w:w="1788"/>
        <w:gridCol w:w="1238"/>
        <w:gridCol w:w="5992"/>
      </w:tblGrid>
      <w:tr w:rsidR="00A21E43" w:rsidRPr="007538ED" w:rsidTr="00A21E4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Данные о реальных процессах и явлениях окружающего мира, представленные на столбчатых диаграммах, схемах, в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таблицах, текстах.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Планирование сбора данных о заданном объекте (числе,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величине,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геометрической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фигуре);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https://resh.edu.ru/subject/lesson/5233/conspect/214054/</w:t>
            </w:r>
          </w:p>
        </w:tc>
      </w:tr>
      <w:tr w:rsidR="00A21E43" w:rsidRPr="007538ED" w:rsidTr="00A21E43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Сбор математических данных о заданном объекте (числе,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величине, геометрической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фигуре). </w:t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Поискинформации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справочной литературе, сети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Учебный диалог: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«Применение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алгоритмов в учебных и практических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ситуациях»;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https://uchitelya.com/informatika/128109-prezentaciya-poisk-informacii-4-klass.html</w:t>
            </w:r>
          </w:p>
        </w:tc>
      </w:tr>
      <w:tr w:rsidR="00A21E43" w:rsidRPr="007538ED" w:rsidTr="00A21E43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Запись информации в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предложенной таблице, на столбчатой диаграмме.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Работа в группах: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обсуждение ситуаций использования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примеров 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контрпримеров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https://resh.edu.ru/subject/lesson/5233/conspect/214054/</w:t>
            </w:r>
          </w:p>
        </w:tc>
      </w:tr>
      <w:tr w:rsidR="00A21E43" w:rsidRPr="007538ED" w:rsidTr="00A21E43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Доступные электронные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средства обучения, пособия, их использование под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руководством педагога 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самостоятельно.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Дифференцированное задание: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комментирование с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использованием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математической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терминологии;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Письменныйконтроль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https://resh.edu.ru/subject/lesson/5233/conspect/214054/</w:t>
            </w:r>
          </w:p>
        </w:tc>
      </w:tr>
      <w:tr w:rsidR="00A21E43" w:rsidRPr="007538ED" w:rsidTr="00A21E43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6.6.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Правила безопасной работы с электронными источниками информации.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Применение правил безопасной работы с электронными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источниками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информации;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https://infourok.ru/urok-bezopasnost-v-seti-internet-4-klass-4362575.html</w:t>
            </w:r>
          </w:p>
        </w:tc>
      </w:tr>
      <w:tr w:rsidR="00A21E43" w:rsidRPr="007538ED" w:rsidTr="00A21E43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6.7.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Алгоритмы для решения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учебных и практических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964501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Использование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простейших шкал и измерительных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приборов.;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https://yandex.ru/video/preview/?filmId=15436879799861861609&amp;from=tabbar&amp;parent-reqid=1656492492079784-1910268360863714026-sas5-9951-fac-sas-l7-balancer-8080-BAL-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7331&amp;text=Правила+безопасной+работы+с+электронными+источниками+информации</w:t>
            </w:r>
          </w:p>
        </w:tc>
      </w:tr>
      <w:tr w:rsidR="00A21E43" w:rsidRPr="007538ED" w:rsidTr="00A21E43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463088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92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7.Региональный компонент</w:t>
            </w:r>
          </w:p>
        </w:tc>
      </w:tr>
      <w:tr w:rsidR="00A21E43" w:rsidRPr="007538ED" w:rsidTr="00A21E43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7.1.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Развитие логических навыков с применением практических упражнение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463088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Работа в парах/</w:t>
            </w:r>
            <w:proofErr w:type="spellStart"/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группах.Решение</w:t>
            </w:r>
            <w:proofErr w:type="spellEnd"/>
            <w:r w:rsidRPr="007538ED">
              <w:rPr>
                <w:rFonts w:ascii="Times New Roman" w:hAnsi="Times New Roman" w:cs="Times New Roman"/>
                <w:sz w:val="24"/>
                <w:szCs w:val="24"/>
              </w:rPr>
              <w:t xml:space="preserve"> расчётных простых комбинаторных и логических задач.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https://infourok.ru/urok-bezopasnost-v-seti-internet-4-klass-4362575.html</w:t>
            </w:r>
          </w:p>
        </w:tc>
      </w:tr>
      <w:tr w:rsidR="00A21E43" w:rsidRPr="007538ED" w:rsidTr="00A21E43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7.2.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Математическое конструирование с применением электронных учебных пособий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463088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Конструирование,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изображение фигур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proofErr w:type="spellStart"/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;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https://resh.edu.ru/subject/lesson/5233/conspect/214054/</w:t>
            </w:r>
          </w:p>
        </w:tc>
      </w:tr>
      <w:tr w:rsidR="00A21E43" w:rsidRPr="007538ED" w:rsidTr="00A21E43">
        <w:trPr>
          <w:trHeight w:hRule="exact" w:val="348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964501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964501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1E43" w:rsidRPr="007538ED" w:rsidTr="00A21E43">
        <w:trPr>
          <w:trHeight w:hRule="exact" w:val="348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21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A21E43">
        <w:trPr>
          <w:trHeight w:hRule="exact" w:val="520"/>
        </w:trPr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463088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18</w:t>
            </w:r>
          </w:p>
        </w:tc>
        <w:tc>
          <w:tcPr>
            <w:tcW w:w="9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E43" w:rsidRPr="007538ED" w:rsidRDefault="00A21E43" w:rsidP="00A21E43">
      <w:pPr>
        <w:rPr>
          <w:rFonts w:ascii="Times New Roman" w:hAnsi="Times New Roman" w:cs="Times New Roman"/>
          <w:sz w:val="24"/>
          <w:szCs w:val="24"/>
        </w:rPr>
        <w:sectPr w:rsidR="00A21E43" w:rsidRPr="007538E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1E43" w:rsidRPr="007538ED" w:rsidRDefault="00A21E43" w:rsidP="00A21E4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</w:p>
    <w:p w:rsidR="00A21E43" w:rsidRPr="007538ED" w:rsidRDefault="00A21E43" w:rsidP="00A21E43">
      <w:pPr>
        <w:autoSpaceDE w:val="0"/>
        <w:autoSpaceDN w:val="0"/>
        <w:spacing w:after="312" w:line="230" w:lineRule="auto"/>
        <w:jc w:val="center"/>
        <w:rPr>
          <w:rFonts w:ascii="Times New Roman" w:eastAsia="Times New Roman" w:hAnsi="Times New Roman" w:cs="Times New Roman"/>
          <w:w w:val="101"/>
          <w:sz w:val="24"/>
          <w:szCs w:val="24"/>
        </w:rPr>
      </w:pPr>
      <w:r w:rsidRPr="007538ED">
        <w:rPr>
          <w:rFonts w:ascii="Times New Roman" w:eastAsia="Times New Roman" w:hAnsi="Times New Roman" w:cs="Times New Roman"/>
          <w:w w:val="101"/>
          <w:sz w:val="24"/>
          <w:szCs w:val="24"/>
        </w:rPr>
        <w:t>ПОУРОЧНОЕ ПЛАНИРОВАНИЕ</w:t>
      </w: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849"/>
        <w:gridCol w:w="4113"/>
        <w:gridCol w:w="850"/>
        <w:gridCol w:w="993"/>
        <w:gridCol w:w="961"/>
        <w:gridCol w:w="1249"/>
        <w:gridCol w:w="1915"/>
      </w:tblGrid>
      <w:tr w:rsidR="00A21E43" w:rsidRPr="007538ED" w:rsidTr="00207018">
        <w:tc>
          <w:tcPr>
            <w:tcW w:w="849" w:type="dxa"/>
            <w:vMerge w:val="restart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№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п</w:t>
            </w:r>
            <w:proofErr w:type="spellEnd"/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/</w:t>
            </w:r>
            <w:proofErr w:type="spellStart"/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3" w:type="dxa"/>
            <w:vMerge w:val="restart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Тема урока</w:t>
            </w:r>
          </w:p>
        </w:tc>
        <w:tc>
          <w:tcPr>
            <w:tcW w:w="2804" w:type="dxa"/>
            <w:gridSpan w:val="3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Количество часов</w:t>
            </w:r>
          </w:p>
        </w:tc>
        <w:tc>
          <w:tcPr>
            <w:tcW w:w="1249" w:type="dxa"/>
            <w:vMerge w:val="restart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 xml:space="preserve">Дата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изучения</w:t>
            </w:r>
          </w:p>
        </w:tc>
        <w:tc>
          <w:tcPr>
            <w:tcW w:w="1915" w:type="dxa"/>
            <w:vMerge w:val="restart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Виды, формы контроля</w:t>
            </w:r>
          </w:p>
        </w:tc>
      </w:tr>
      <w:tr w:rsidR="00A21E43" w:rsidRPr="007538ED" w:rsidTr="00207018">
        <w:tc>
          <w:tcPr>
            <w:tcW w:w="849" w:type="dxa"/>
            <w:vMerge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vMerge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контрольные работы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практические работы</w:t>
            </w:r>
          </w:p>
        </w:tc>
        <w:tc>
          <w:tcPr>
            <w:tcW w:w="1249" w:type="dxa"/>
            <w:vMerge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Merge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  <w:vAlign w:val="center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Числа. Числа в пределах тысячи: чтение, запись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3" w:type="dxa"/>
            <w:vAlign w:val="center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Арифметические действия. Порядок действий в числовых выражениях. </w:t>
            </w:r>
            <w:proofErr w:type="spellStart"/>
            <w:r w:rsidRPr="007538ED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</w:t>
            </w:r>
            <w:proofErr w:type="spellEnd"/>
            <w:r w:rsidRPr="007538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7538ED">
              <w:rPr>
                <w:rFonts w:ascii="Times New Roman" w:hAnsi="Times New Roman" w:cs="Times New Roman"/>
                <w:bCs/>
                <w:sz w:val="24"/>
                <w:szCs w:val="24"/>
              </w:rPr>
              <w:t>вычитание</w:t>
            </w:r>
            <w:proofErr w:type="spellEnd"/>
            <w:r w:rsidRPr="007538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Арифметические действия.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Нахождение суммы нескольких слагаемых.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Арифметические </w:t>
            </w:r>
            <w:proofErr w:type="spellStart"/>
            <w:r w:rsidRPr="007538E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действия.Алгоритм</w:t>
            </w:r>
            <w:proofErr w:type="spellEnd"/>
            <w:r w:rsidRPr="007538E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письменного вычитания трехзначных чисел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Интеллектуальная</w:t>
            </w:r>
            <w:proofErr w:type="spellEnd"/>
            <w:r w:rsidR="0045298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разминка</w:t>
            </w:r>
            <w:proofErr w:type="spellEnd"/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Арифметические действия. Применение свойств арифметических действий для вычислений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Арифметические действия.</w:t>
            </w:r>
            <w:r w:rsidRPr="007538E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Алгоритм письменного деления на однозначное число.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 xml:space="preserve">Арифметические действия. 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Приемы письменного деления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 xml:space="preserve">Пространственные отношения и геометрические фигуры. Пространственные геометрические фигуры (тела): шар, куб, цилиндр, конус, пирамида; их различение, </w:t>
            </w:r>
            <w:proofErr w:type="spellStart"/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называние.</w:t>
            </w:r>
            <w:r w:rsidRPr="001E4021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Проекциипредметовокружающегомиранаплоскость</w:t>
            </w:r>
            <w:proofErr w:type="spellEnd"/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Числа-великаны</w:t>
            </w:r>
            <w:proofErr w:type="spellEnd"/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Стартовая контрольная </w:t>
            </w:r>
            <w:proofErr w:type="spellStart"/>
            <w:r w:rsidRPr="007538E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работа.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Математическая</w:t>
            </w:r>
            <w:proofErr w:type="spellEnd"/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 xml:space="preserve"> информация. Работа с утверждениями: проверка логических рассуждений при решении задач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850" w:type="dxa"/>
          </w:tcPr>
          <w:p w:rsidR="00A21E43" w:rsidRPr="00B6793E" w:rsidRDefault="00B6793E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  <w:lang w:val="ru-RU" w:eastAsia="zh-CN"/>
              </w:rPr>
              <w:t xml:space="preserve">Анализ контрольной работы. 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Математическая информация. Запись информации на столбчатой диаграмме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Страничка для любознательных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Числа. Числа в пределах миллиона: чтение, запись. Изменение значения цифры в зависимости от её места в записи числа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Числа. Изменение значения цифры в зависимости от её места в записи числа</w:t>
            </w:r>
            <w:r w:rsidR="00A33693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.</w:t>
            </w:r>
            <w:r w:rsidR="00A33693" w:rsidRPr="00A3369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A33693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Секреты</w:t>
            </w:r>
            <w:proofErr w:type="spellEnd"/>
            <w:r w:rsidR="00A3369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A33693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задач</w:t>
            </w:r>
            <w:proofErr w:type="spellEnd"/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595D4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Числа. Числа в пределах миллиона: чтение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595D4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Числа. Числа в пределах миллиона: запись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595D4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Числа. Числа в пределах миллиона: поразрядное сравнение. Представление многозначного числа в виде суммы разрядных слагаемых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463088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964501" w:rsidP="00A21E43">
            <w:pPr>
              <w:autoSpaceDE w:val="0"/>
              <w:autoSpaceDN w:val="0"/>
              <w:spacing w:before="96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595D4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Числа. Числа в пределах миллиона: поразрядное сравнение. Выделение в числе общего количества единиц любого разряда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595D4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Числа. Числа в пределах миллиона: поразрядное сравнение</w:t>
            </w:r>
            <w:r w:rsidR="00A33693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.</w:t>
            </w:r>
            <w:r w:rsidR="00A33693" w:rsidRPr="00A3369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="00A33693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Мирзанимательныхзадач</w:t>
            </w:r>
            <w:proofErr w:type="spellEnd"/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595D4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Число, большее или меньшее данного числа на заданное число разрядных единиц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595D4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pStyle w:val="ab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  <w:t>Число, большее или меньшее данного числа в заданное число раз разрядных единиц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595D4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3" w:type="dxa"/>
          </w:tcPr>
          <w:p w:rsidR="00A21E43" w:rsidRDefault="00A21E4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  <w:lang w:val="ru-RU"/>
              </w:rPr>
            </w:pPr>
            <w:proofErr w:type="spellStart"/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Числа</w:t>
            </w:r>
            <w:proofErr w:type="spellEnd"/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proofErr w:type="spellStart"/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Свойствамногозначногочисла</w:t>
            </w:r>
            <w:proofErr w:type="spellEnd"/>
          </w:p>
          <w:p w:rsidR="00A33693" w:rsidRPr="00A33693" w:rsidRDefault="00A33693" w:rsidP="00A21E43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Римскиецифры</w:t>
            </w:r>
            <w:proofErr w:type="spellEnd"/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595D4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3" w:type="dxa"/>
          </w:tcPr>
          <w:p w:rsidR="00A21E43" w:rsidRPr="007538ED" w:rsidRDefault="00A21E43" w:rsidP="00833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Математическая информация. Сбор математических данных о заданном объекте (числе, величине, геометрической фигуре)</w:t>
            </w:r>
            <w:r w:rsidRPr="007538ED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</w:rPr>
              <w:t xml:space="preserve"> Проект «Математика вокруг нас»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D03484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595D4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Математическая информация. Алгоритмы для решения учебных задач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Что узнали, чему научились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. Проверочная  работа по разделу «Нумерация»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595D4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Математическая информация. Работа с утверждениями: конструирование, проверка истинности.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Странички для любознательных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833B18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Величины. Единицы длины (миллиметр, сантиметр, дециметр, метр, километр). Таблица единиц длины. </w:t>
            </w:r>
            <w:r w:rsidR="00833B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Числовые головоломки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833B18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Величины. Единицы площади (квадратный метр, квадратный дециметр, квадратный сантиметр)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833B18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Величины. Единицы площади (квадратный метр, квадратный дециметр, квадратный сантиметр, квадратный миллиметр)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833B18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Величины. Единицы площади (квадратный метр, квадратный дециметр, квадратный сантиметр). Таблица единиц площади. Соотношение между единицами в пределах 100 000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833B18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Величины. Единицы массы — центнер, тонна; соотношения между единицами массы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964501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964501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833B18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Величины. Единицы массы — центнер, тонна; соотношения между единицами массы. Таблица единиц массы.</w:t>
            </w:r>
            <w:r w:rsidR="00833B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В царстве смекалки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833B18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Величины. Единицы массы — центнер, тонна; соотношения между единицами массы. Соотношение между единицами в пределах 100 000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964501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833B18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Величины. Доля величины времени, массы, длины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4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833B18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Величины. Единицы времени (сутки, неделя, месяц, год, век), соотношение между ними. Календарь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35</w:t>
            </w:r>
          </w:p>
        </w:tc>
        <w:tc>
          <w:tcPr>
            <w:tcW w:w="4113" w:type="dxa"/>
          </w:tcPr>
          <w:p w:rsidR="00A21E43" w:rsidRPr="00247234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Величины. Величины: сравнение объектов по массе, длине, площади, вместимости. Единица вместимости (литр)</w:t>
            </w:r>
            <w:r w:rsidR="00247234" w:rsidRPr="00247234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247234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Математический марафон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36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Математическая информация. Алгоритмы для решения практических задач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. Что узнали, чему научились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48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«Величины».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Пространственные геометрические фигуры (тела): цилиндр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38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Математическая информация. Данные о реальных процессах и явлениях окружающего мира, представленные в таблицах.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 xml:space="preserve"> Странички для любознательных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39</w:t>
            </w:r>
          </w:p>
        </w:tc>
        <w:tc>
          <w:tcPr>
            <w:tcW w:w="4113" w:type="dxa"/>
          </w:tcPr>
          <w:p w:rsidR="00A21E43" w:rsidRPr="00247234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сложение и вычитание многозначных чисел в пределах миллиона</w:t>
            </w:r>
            <w:r w:rsidR="00247234" w:rsidRPr="00247234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247234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«Спичечный» конструктор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A21E43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7234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сложение, вычитание многозначных чисел в пределах миллиона. Вычитание с переходом через несколько разрядов вида 60005 – 798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A21E43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7234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Равенство, содержащее неизвестный компонент арифметического действия сложения: запись, нахождение неизвестного компонента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A21E43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7234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2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Равенство, содержащее неизвестный компонент арифметического действия вычитания: запись, нахождение неизвестного компонента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43</w:t>
            </w:r>
          </w:p>
        </w:tc>
        <w:tc>
          <w:tcPr>
            <w:tcW w:w="4113" w:type="dxa"/>
          </w:tcPr>
          <w:p w:rsidR="00A21E43" w:rsidRPr="00247234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Задачи на нахождение доли величины</w:t>
            </w:r>
            <w:r w:rsidR="00247234" w:rsidRPr="00247234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247234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Математические фокусы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6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44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Решение задач на нахождение доли величины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before="94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45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Работа с текстовой задачей, решение которой содержит 2—3 действия: планирование и запись решения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B6793E" w:rsidRDefault="00B6793E" w:rsidP="00A21E43">
            <w:pPr>
              <w:autoSpaceDE w:val="0"/>
              <w:autoSpaceDN w:val="0"/>
              <w:spacing w:before="96" w:line="262" w:lineRule="auto"/>
              <w:ind w:left="7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46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Сложение и вычитание величин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47</w:t>
            </w:r>
          </w:p>
        </w:tc>
        <w:tc>
          <w:tcPr>
            <w:tcW w:w="4113" w:type="dxa"/>
          </w:tcPr>
          <w:p w:rsidR="00A21E43" w:rsidRPr="00247234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увеличение числа в несколько раз, выраженные в косвенной форме</w:t>
            </w:r>
            <w:r w:rsidR="00247234" w:rsidRPr="00247234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247234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Занимательное моделирование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48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Математическая информация. Правила безопасной работы с электронными источниками информации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. Что узнали, чему научились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49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Математическая информация. Данные о реальных процессах и явлениях окружающего мира, представленные в таблица.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 xml:space="preserve"> Странички для любознательных. Проверочная работа по разделу «Сложение и вычитание»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964501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964501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A21E43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7234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Текстовые задачи. Работа с текстовой задачей, решение которой содержит 2—3 действия: проверка решения и ответа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47234" w:rsidRDefault="00247234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51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Умножение величины на однозначное число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52</w:t>
            </w:r>
          </w:p>
        </w:tc>
        <w:tc>
          <w:tcPr>
            <w:tcW w:w="4113" w:type="dxa"/>
          </w:tcPr>
          <w:p w:rsidR="00A21E43" w:rsidRPr="00247234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умножение многозначных чисел на однозначное число в пределах 100 000.</w:t>
            </w:r>
            <w:r w:rsidR="00247234" w:rsidRPr="00247234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 </w:t>
            </w:r>
            <w:r w:rsidR="00247234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Математическая копилка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53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умножение многозначных чисел на однозначное число в пределах 100 000. Умножение чисел, оканчивающихся нулями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54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Равенство, содержащее неизвестный компонент арифметического действия умножения: запись, нахождение неизвестного компонента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55</w:t>
            </w:r>
          </w:p>
        </w:tc>
        <w:tc>
          <w:tcPr>
            <w:tcW w:w="4113" w:type="dxa"/>
          </w:tcPr>
          <w:p w:rsidR="00A21E43" w:rsidRPr="00207018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деление многозначных чисел на однозначное число в пределах 100 000</w:t>
            </w:r>
            <w:r w:rsidR="00207018" w:rsidRPr="00207018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2070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Какие слова спрятаны в таблице?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56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Текстовые задачи. Разные способы решения некоторых видов изученных задач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964501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964501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57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увеличение числа в несколько раз, выраженные в косвенной форме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58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деление многозначных чисел на однозначное число в пределах 100 000. Деление многозначного числа на однозначное (в записи частного - нули)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59</w:t>
            </w:r>
          </w:p>
        </w:tc>
        <w:tc>
          <w:tcPr>
            <w:tcW w:w="4113" w:type="dxa"/>
          </w:tcPr>
          <w:p w:rsidR="00A21E43" w:rsidRPr="00207018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деление многозначных чисел на однозначное/двузначное число в пределах 100 000. Нахождение числа, большего или меньшего данного числа на заданное число, в заданное число раз</w:t>
            </w:r>
            <w:r w:rsidR="00207018" w:rsidRPr="00207018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2070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«Математика — наш друг!»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60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Работа с текстовой задачей, решение которой содержит 2—3 действия: планирование и запись решения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61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деление с остатком (запись уголком) в пределах 100 000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62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Проверка результата вычислений, в том числе с помощью калькулятора. Проверка деления умножением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63</w:t>
            </w:r>
          </w:p>
        </w:tc>
        <w:tc>
          <w:tcPr>
            <w:tcW w:w="4113" w:type="dxa"/>
          </w:tcPr>
          <w:p w:rsidR="00A21E43" w:rsidRPr="00207018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Математическая информация. Доступные электронные средства обучения, пособия, их использование под руководством педагога и самостоятельно.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 xml:space="preserve"> Что узнали, чему научились</w:t>
            </w:r>
            <w:r w:rsidR="00207018" w:rsidRPr="002070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070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Решай, отгадывай, считай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64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484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«Умножение и деление»</w:t>
            </w:r>
            <w:r w:rsidRPr="00D03484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.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 Пространственные отношения и геометрические фигуры. Наглядные представления о симметрии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65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Конструирование: разбиение фигуры на прямоугольники (квадраты).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66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Математическая информация. Поиск</w:t>
            </w:r>
            <w:r w:rsidR="00B6793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информации в справочной литературе, сети Интернет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B6793E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67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Величины. Единицы скорости (километры в час, метры в минуту, метры в секунду). </w:t>
            </w:r>
            <w:proofErr w:type="spellStart"/>
            <w:r w:rsidR="002070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Блиц-турнир</w:t>
            </w:r>
            <w:proofErr w:type="spellEnd"/>
            <w:r w:rsidR="002070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по решению задач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68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Величины. Единицы скорости (километры в час, метры в минуту, метры в секунду). Таблица единиц скорости. Соотношение между единицами в пределах 100 000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69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70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задач. Задачи на встречное движение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опрос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71</w:t>
            </w:r>
          </w:p>
        </w:tc>
        <w:tc>
          <w:tcPr>
            <w:tcW w:w="4113" w:type="dxa"/>
          </w:tcPr>
          <w:p w:rsidR="00A21E43" w:rsidRPr="00207018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Ось симметрии фигуры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. Проверочная работа по разделу «Умножение и деление на однозначное число»</w:t>
            </w:r>
            <w:r w:rsidR="00207018" w:rsidRPr="002070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070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Геометрические фигуры вокруг нас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D03484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опрос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72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Свойства умножения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73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умножение многозначных чисел на двузначное число в пределах 100 000. Умножение чисел, оканчивающихся нулями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74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Математическая информация. Алгоритмы для решения учебных задач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75</w:t>
            </w:r>
          </w:p>
        </w:tc>
        <w:tc>
          <w:tcPr>
            <w:tcW w:w="4113" w:type="dxa"/>
          </w:tcPr>
          <w:p w:rsidR="00A21E43" w:rsidRPr="00207018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задач. Задачи на встречное движение</w:t>
            </w:r>
            <w:r w:rsidR="00207018" w:rsidRPr="00207018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2070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От секунды до столетия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76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Свойства умножения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rPr>
          <w:trHeight w:val="395"/>
        </w:trPr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77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Фигуры, имеющие ось симметрии. Страничка для любознательных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78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Текстовые задачи. Задачи на установление времени (начало, продолжительность и окончание события).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 Что узнали, чему научились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79</w:t>
            </w:r>
          </w:p>
        </w:tc>
        <w:tc>
          <w:tcPr>
            <w:tcW w:w="4113" w:type="dxa"/>
          </w:tcPr>
          <w:p w:rsidR="00A21E43" w:rsidRPr="00207018" w:rsidRDefault="00A21E43" w:rsidP="00EF7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Фигуры, имеющие ось симметрии. Построение геометрических фигур, симметричных заданным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 xml:space="preserve"> .  </w:t>
            </w:r>
            <w:r w:rsidR="00EF7C1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разделу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«Умножение на числа, оканчивающиеся нулями»</w:t>
            </w:r>
            <w:r w:rsidR="00207018" w:rsidRPr="002070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07018" w:rsidRPr="007538ED">
              <w:rPr>
                <w:rFonts w:ascii="Times New Roman" w:hAnsi="Times New Roman" w:cs="Times New Roman"/>
                <w:i/>
                <w:sz w:val="24"/>
                <w:szCs w:val="24"/>
              </w:rPr>
              <w:t>Газета эрудитов</w:t>
            </w:r>
          </w:p>
        </w:tc>
        <w:tc>
          <w:tcPr>
            <w:tcW w:w="850" w:type="dxa"/>
          </w:tcPr>
          <w:p w:rsidR="00A21E43" w:rsidRPr="007538ED" w:rsidRDefault="00D03484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EF7C1E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EF7C1E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80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Окружность, круг: распознавание и изображение. Страничка для любознательных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81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Математическая информация. Работа с утверждениями: конструирование, проверка истинности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82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деление многозначных чисел на двузначное число в пределах 100 000. Деление на двузначное число (цифра частного находится способом проб)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83</w:t>
            </w:r>
          </w:p>
        </w:tc>
        <w:tc>
          <w:tcPr>
            <w:tcW w:w="4113" w:type="dxa"/>
          </w:tcPr>
          <w:p w:rsidR="00A21E43" w:rsidRPr="00207018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Деление на 10, 100, 1000</w:t>
            </w:r>
            <w:r w:rsidR="00207018" w:rsidRPr="00207018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2070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Решение логических задач.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деление многозначных чисел на двузначное число в пределах 100 000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85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Текстовые задачи. Работа с текстовой задачей, решение которой содержит 2—3 действия: проверка решения и ответа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86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Математическая информация. Примеры и </w:t>
            </w:r>
            <w:proofErr w:type="spellStart"/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контрпримеры</w:t>
            </w:r>
            <w:proofErr w:type="spellEnd"/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87</w:t>
            </w:r>
          </w:p>
        </w:tc>
        <w:tc>
          <w:tcPr>
            <w:tcW w:w="4113" w:type="dxa"/>
          </w:tcPr>
          <w:p w:rsidR="00A21E43" w:rsidRPr="00207018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деление многозначных чисел на однозначное число в пределах 100 000. Письменное деление на число, оканчивающееся нулями</w:t>
            </w:r>
            <w:r w:rsidR="00207018" w:rsidRPr="00207018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2070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Магические квадраты.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88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задач. Задачи на движение в противоположных направлениях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89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Проверка результата вычислений, в том числе с помощью калькулятора. Проверка деления умножением</w:t>
            </w:r>
            <w:r w:rsidR="00B64F65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. Контрольная работа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B64F65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B64F65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B64F65" w:rsidRDefault="00207018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6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Пространственные отношения и геометрические фигуры. Построение окружности заданного радиуса.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Что узнали, чему научились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9</w:t>
            </w:r>
            <w:r w:rsidR="00F058BD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</w:t>
            </w:r>
          </w:p>
        </w:tc>
        <w:tc>
          <w:tcPr>
            <w:tcW w:w="4113" w:type="dxa"/>
          </w:tcPr>
          <w:p w:rsidR="00A21E43" w:rsidRPr="00207018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Построение изученных геометрических фигур с помощью линейки, угольника, циркуля.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 работа по разделу «Деление на числа, оканчивающиеся нулями»</w:t>
            </w:r>
            <w:r w:rsidR="00207018" w:rsidRPr="002070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07018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Математические игры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EF7C1E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207018" w:rsidRDefault="00207018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9</w:t>
            </w:r>
            <w:r w:rsidR="00F058BD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2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Математическая информация. Данные о реальных процессах и явлениях окружающего мира, представленные на схемах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. Проектная работа «Математика вокруг нас»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93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Построение изученных геометрических фигур с помощью линейки, угольника, циркуля. Решение геометрических задач. Страничка для любознательных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94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Умножение многозначных чисел на двузначное число в пределах 100 000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95</w:t>
            </w:r>
          </w:p>
        </w:tc>
        <w:tc>
          <w:tcPr>
            <w:tcW w:w="4113" w:type="dxa"/>
          </w:tcPr>
          <w:p w:rsidR="00A21E43" w:rsidRPr="00F058B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Текстовые задачи. Разные способы решения некоторых видов изученных задач</w:t>
            </w:r>
            <w:r w:rsidR="00F058BD" w:rsidRPr="00F058B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 xml:space="preserve">. </w:t>
            </w:r>
            <w:r w:rsidR="00F058BD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Старинные задачи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96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нахождение неизвестных по двум разностям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220796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220796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97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Площадь фигуры, составленной из двух-трёх прямоугольников (квадратов)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98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умножение многозначных чисел на трёхзначное число в пределах 100 000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99</w:t>
            </w:r>
          </w:p>
        </w:tc>
        <w:tc>
          <w:tcPr>
            <w:tcW w:w="4113" w:type="dxa"/>
          </w:tcPr>
          <w:p w:rsidR="00A21E43" w:rsidRPr="00F058B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умножение многозначных чисел на трёхзначное число в пределах 100 000. Умножение чисел, оканчивающихся нулями</w:t>
            </w:r>
            <w:r w:rsidR="00F058BD" w:rsidRPr="00F058B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F058BD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Энциклопедия математических развлечений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Анализ зависимостей, характеризующих процессы: работы (производительность, время, объём работы) и решение соответствующих задач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01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Задачи на расчёт количества, расхода, изменения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02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Пространственные геометрические фигуры (тела): шар. Страничка для любознательных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03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7F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«Умножение на двузначное и трёхзначное число».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 Пространственные отношения и геометрические фигуры. Пространственные геометрические фигуры (тела): куб. </w:t>
            </w:r>
            <w:r w:rsidR="00F058BD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Геометрия вокруг нас. Прямоугольный параллелепипед.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 Пространственные отношения и геометрические фигуры. Конструирование: составление фигур из прямоугольников/ квадратов. Страничка для любознательных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05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деление с остатком (запись уголком) в пределах 100 000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Алгоритм письменного деления многозначных чисел на двузначное число в пределах 100 000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07</w:t>
            </w:r>
          </w:p>
        </w:tc>
        <w:tc>
          <w:tcPr>
            <w:tcW w:w="4113" w:type="dxa"/>
          </w:tcPr>
          <w:p w:rsidR="00A21E43" w:rsidRPr="00F058B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деление многозначных чисел на двузначное число в пределах 100 000</w:t>
            </w:r>
            <w:r w:rsidR="00F058BD" w:rsidRPr="00F058B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F058BD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Математика и конструирование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Периметр, площадь фигуры, составленной из двух-трёх прямоугольников (квадратов). Решение геометрических задач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. Что узнали, чему научились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09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Оформление решения по действиям с пояснением, по вопросам, с помощью числового выражения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Работа с текстовой задачей, решение которой содержит 2—3 действия: анализ, представление на модели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11</w:t>
            </w:r>
          </w:p>
        </w:tc>
        <w:tc>
          <w:tcPr>
            <w:tcW w:w="4113" w:type="dxa"/>
          </w:tcPr>
          <w:p w:rsidR="00A21E43" w:rsidRPr="00F058B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деление многозначных чисел на двузначное число в пределах 100 000. Деление на двузначное число (в записи частного есть нули)</w:t>
            </w:r>
            <w:r w:rsidR="00F058BD" w:rsidRPr="00F058B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F058BD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Геометрия вокруг нас. Куб.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12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Текстовые задачи. Работа с текстовой задачей, решение которой содержит 2—3 действия: планирование и запись решения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13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Пространственные геометрические фигуры (тела): конус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. Что узнали, чему научились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Пространственные отношения и геометрические фигуры. Пространственные геометрические фигуры (тела): пирамида. Страничка для любознательных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Устный опрос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15</w:t>
            </w:r>
          </w:p>
        </w:tc>
        <w:tc>
          <w:tcPr>
            <w:tcW w:w="4113" w:type="dxa"/>
          </w:tcPr>
          <w:p w:rsidR="00A21E43" w:rsidRPr="00F058BD" w:rsidRDefault="00A21E43" w:rsidP="004E3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Пространственные отношения и геометрические фигуры. Периметр фигуры, составленной из двух-трёх прямоугольников (квадратов). </w:t>
            </w:r>
            <w:r w:rsidR="004E37F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работа по разделу «Деление на двузначное и трёхзначное число»</w:t>
            </w:r>
            <w:r w:rsidR="00F058BD" w:rsidRPr="00F058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058BD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Путешествие точки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4E37F7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4E37F7" w:rsidP="004E37F7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Письменное деление многозначных чисел на трёхзначное число в пределах 100 000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17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Арифметические действия. Применение свойств арифметических действий для вычислений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Резерв. Математическая информация. Итоговое повторение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19</w:t>
            </w:r>
          </w:p>
        </w:tc>
        <w:tc>
          <w:tcPr>
            <w:tcW w:w="4113" w:type="dxa"/>
          </w:tcPr>
          <w:p w:rsidR="00A21E43" w:rsidRPr="00F058B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Математическая информация. Работа с таблицами, диаграммами. Повторение</w:t>
            </w:r>
            <w:r w:rsidR="00F058BD" w:rsidRPr="00F058B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F058BD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Геометрический калейдоскоп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Арифметические действия. Числа от 1 до 1000. Сложение. Вычитание. Повторение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21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Текстовые задачи. Задачи на зависимости. Повторение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22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7F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  <w:r w:rsidRPr="004E37F7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 Пространственные отношения и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 геометрические фигуры. 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4E37F7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Контрольная работа;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23</w:t>
            </w:r>
          </w:p>
        </w:tc>
        <w:tc>
          <w:tcPr>
            <w:tcW w:w="4113" w:type="dxa"/>
          </w:tcPr>
          <w:p w:rsidR="00A21E43" w:rsidRPr="00F058B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 Резерв. Величины. Повторение</w:t>
            </w:r>
            <w:r w:rsidR="00F058BD" w:rsidRPr="00F058B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F058BD" w:rsidRPr="007538ED">
              <w:rPr>
                <w:rFonts w:ascii="Times New Roman" w:hAnsi="Times New Roman" w:cs="Times New Roman"/>
                <w:i/>
                <w:sz w:val="24"/>
                <w:szCs w:val="24"/>
              </w:rPr>
              <w:t>Моделирование фигур из треугольников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24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Числа. Числа от 1 до 1000000. Повторение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25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Числа. Итоговое повторение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26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Арифметические действия. Итоговое повторение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27</w:t>
            </w:r>
          </w:p>
        </w:tc>
        <w:tc>
          <w:tcPr>
            <w:tcW w:w="4113" w:type="dxa"/>
          </w:tcPr>
          <w:p w:rsidR="00A21E43" w:rsidRPr="00F058B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Арифметические действия. Числовые выражения</w:t>
            </w:r>
            <w:r w:rsidR="00F058BD" w:rsidRPr="00F058B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F058BD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Прятки с фигурами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28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Арифметические действия. Числа от 1 до 1000. Умножение. Деление Повторение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29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Арифметические действия. Числа от 1 до 1000. Деление с остатком. Повторение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30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Арифметические действия. Свойства арифметических действий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31</w:t>
            </w:r>
          </w:p>
        </w:tc>
        <w:tc>
          <w:tcPr>
            <w:tcW w:w="4113" w:type="dxa"/>
          </w:tcPr>
          <w:p w:rsidR="00F058BD" w:rsidRPr="007538ED" w:rsidRDefault="00A21E43" w:rsidP="00F058BD">
            <w:pPr>
              <w:pStyle w:val="aff1"/>
              <w:spacing w:after="227"/>
              <w:rPr>
                <w:i/>
              </w:rPr>
            </w:pPr>
            <w:r w:rsidRPr="007538ED">
              <w:rPr>
                <w:shd w:val="clear" w:color="auto" w:fill="F7F5F5"/>
              </w:rPr>
              <w:t>Резерв. Величины. Итоговое повторение</w:t>
            </w:r>
            <w:r w:rsidR="00F058BD" w:rsidRPr="00F058BD">
              <w:rPr>
                <w:shd w:val="clear" w:color="auto" w:fill="F7F5F5"/>
              </w:rPr>
              <w:t xml:space="preserve">. </w:t>
            </w:r>
            <w:r w:rsidR="00F058BD" w:rsidRPr="007538ED">
              <w:rPr>
                <w:i/>
              </w:rPr>
              <w:t>Крестики-нолики</w:t>
            </w:r>
          </w:p>
          <w:p w:rsidR="00A21E43" w:rsidRPr="00F058B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32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Пространственные отношения и геометрические фигуры. Геометрические фигуры. Повторение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33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Пространственные отношения и геометрические фигуры. Периметр. Площадь. Повторение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34</w:t>
            </w: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Резерв. Текстовые задачи. Задачи в 2-3 действия. </w:t>
            </w:r>
            <w:r w:rsidR="00B6793E" w:rsidRPr="00B6793E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 </w:t>
            </w:r>
            <w:r w:rsidR="00B6793E"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Математическая информация</w:t>
            </w:r>
            <w:r w:rsidR="00B6793E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Повторение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B64F65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B6793E" w:rsidRDefault="00F058BD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6793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3" w:type="dxa"/>
          </w:tcPr>
          <w:p w:rsidR="00A21E43" w:rsidRPr="00F058B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Текстовые задачи. Задачи на движение. Повторение</w:t>
            </w:r>
            <w:r w:rsidR="00F058BD" w:rsidRPr="00F058B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F058BD" w:rsidRPr="007538E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«Что скрывает сорока?»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D07258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F058BD" w:rsidRDefault="00F058BD" w:rsidP="00A21E43">
            <w:pPr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36</w:t>
            </w:r>
          </w:p>
        </w:tc>
        <w:tc>
          <w:tcPr>
            <w:tcW w:w="4113" w:type="dxa"/>
          </w:tcPr>
          <w:p w:rsidR="00A21E43" w:rsidRPr="00B6793E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Резерв. Текстовые задачи. Итоговое повторение</w:t>
            </w:r>
            <w:r w:rsidR="00B6793E" w:rsidRPr="00B6793E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 xml:space="preserve">. </w:t>
            </w:r>
            <w:r w:rsidR="00B6793E"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7F5F5"/>
              </w:rPr>
              <w:t>Математическая информация. Работа с утверждениями, логическими рассуждениями, алгоритмами.</w:t>
            </w:r>
          </w:p>
        </w:tc>
        <w:tc>
          <w:tcPr>
            <w:tcW w:w="850" w:type="dxa"/>
          </w:tcPr>
          <w:p w:rsidR="00A21E43" w:rsidRPr="007538ED" w:rsidRDefault="00A21E43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Письменный контроль</w:t>
            </w:r>
            <w:r w:rsidR="00D07258">
              <w:rPr>
                <w:rFonts w:ascii="Times New Roman" w:eastAsia="Times New Roman" w:hAnsi="Times New Roman" w:cs="Times New Roman"/>
                <w:color w:val="000000"/>
                <w:w w:val="101"/>
                <w:sz w:val="24"/>
                <w:szCs w:val="24"/>
              </w:rPr>
              <w:t>;</w:t>
            </w:r>
          </w:p>
        </w:tc>
      </w:tr>
      <w:tr w:rsidR="00A21E43" w:rsidRPr="007538ED" w:rsidTr="00207018">
        <w:tc>
          <w:tcPr>
            <w:tcW w:w="849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</w:tcPr>
          <w:p w:rsidR="00A21E43" w:rsidRPr="007538ED" w:rsidRDefault="00A21E43" w:rsidP="00A21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8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A21E43" w:rsidRPr="00B6793E" w:rsidRDefault="00B6793E" w:rsidP="00A21E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36</w:t>
            </w:r>
          </w:p>
        </w:tc>
        <w:tc>
          <w:tcPr>
            <w:tcW w:w="993" w:type="dxa"/>
          </w:tcPr>
          <w:p w:rsidR="00A21E43" w:rsidRPr="004E37F7" w:rsidRDefault="00B6793E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1</w:t>
            </w:r>
            <w:r w:rsidR="00B64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21E43" w:rsidRPr="007538ED" w:rsidRDefault="00A21E43" w:rsidP="00A21E43">
            <w:pPr>
              <w:autoSpaceDE w:val="0"/>
              <w:autoSpaceDN w:val="0"/>
              <w:spacing w:after="312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E43" w:rsidRPr="007538ED" w:rsidRDefault="00A21E43" w:rsidP="00A21E43">
      <w:pPr>
        <w:autoSpaceDE w:val="0"/>
        <w:autoSpaceDN w:val="0"/>
        <w:spacing w:after="312" w:line="230" w:lineRule="auto"/>
        <w:rPr>
          <w:rFonts w:ascii="Times New Roman" w:hAnsi="Times New Roman" w:cs="Times New Roman"/>
          <w:sz w:val="24"/>
          <w:szCs w:val="24"/>
        </w:rPr>
      </w:pPr>
    </w:p>
    <w:p w:rsidR="00A21E43" w:rsidRPr="00116281" w:rsidRDefault="00A21E43" w:rsidP="00A21E43">
      <w:pPr>
        <w:rPr>
          <w:rFonts w:ascii="Times New Roman" w:hAnsi="Times New Roman" w:cs="Times New Roman"/>
          <w:sz w:val="24"/>
          <w:szCs w:val="24"/>
        </w:rPr>
        <w:sectPr w:rsidR="00A21E43" w:rsidRPr="00116281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A21E43" w:rsidRPr="00116281" w:rsidRDefault="00A21E43" w:rsidP="00A21E4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</w:p>
    <w:p w:rsidR="00A21E43" w:rsidRPr="00116281" w:rsidRDefault="00A21E43" w:rsidP="00A21E4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УЧЕБНО-МЕТОДИЧЕСКОЕ ОБЕСПЕЧЕНИЕ ОБРАЗОВАТЕЛЬНОГО ПРОЦЕССА </w:t>
      </w:r>
    </w:p>
    <w:p w:rsidR="00A21E43" w:rsidRPr="00116281" w:rsidRDefault="00A21E43" w:rsidP="00A21E43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</w:r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>ОБЯЗАТЕЛЬНЫЕ УЧЕБНЫЕ МАТЕРИАЛЫ ДЛЯ УЧЕНИКА</w:t>
      </w:r>
    </w:p>
    <w:p w:rsidR="00A21E43" w:rsidRPr="00116281" w:rsidRDefault="00A21E43" w:rsidP="00A21E43">
      <w:pPr>
        <w:autoSpaceDE w:val="0"/>
        <w:autoSpaceDN w:val="0"/>
        <w:spacing w:before="166" w:after="0" w:line="271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Математика (в 2 частях), 4 класс /Дорофеев Г.В., </w:t>
      </w:r>
      <w:proofErr w:type="spellStart"/>
      <w:r w:rsidRPr="00116281">
        <w:rPr>
          <w:rFonts w:ascii="Times New Roman" w:eastAsia="Times New Roman" w:hAnsi="Times New Roman" w:cs="Times New Roman"/>
          <w:sz w:val="24"/>
          <w:szCs w:val="24"/>
        </w:rPr>
        <w:t>Миракова</w:t>
      </w:r>
      <w:proofErr w:type="spellEnd"/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 Т.Н., Бука Т.Б., Акционерное общество«Издательство «Просвещение»; </w:t>
      </w:r>
      <w:r w:rsidRPr="00116281">
        <w:rPr>
          <w:rFonts w:ascii="Times New Roman" w:hAnsi="Times New Roman" w:cs="Times New Roman"/>
          <w:sz w:val="24"/>
          <w:szCs w:val="24"/>
        </w:rPr>
        <w:br/>
      </w:r>
      <w:r w:rsidRPr="00116281">
        <w:rPr>
          <w:rFonts w:ascii="Times New Roman" w:eastAsia="Times New Roman" w:hAnsi="Times New Roman" w:cs="Times New Roman"/>
          <w:sz w:val="24"/>
          <w:szCs w:val="24"/>
        </w:rPr>
        <w:t>Введите свой вариант:</w:t>
      </w:r>
    </w:p>
    <w:p w:rsidR="00A21E43" w:rsidRPr="00116281" w:rsidRDefault="00A21E43" w:rsidP="00A21E43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>МЕТОДИЧЕСКИЕ МАТЕРИАЛЫ ДЛЯ УЧИТЕЛЯ</w:t>
      </w:r>
    </w:p>
    <w:p w:rsidR="00A21E43" w:rsidRPr="00116281" w:rsidRDefault="00A21E43" w:rsidP="00A21E43">
      <w:pPr>
        <w:autoSpaceDE w:val="0"/>
        <w:autoSpaceDN w:val="0"/>
        <w:spacing w:before="166"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Моро М. И. и др. Математика. Рабочие программы. 1–4 классы. Г.В. Дорофеева, Т.Н. </w:t>
      </w:r>
      <w:proofErr w:type="spellStart"/>
      <w:r w:rsidRPr="00116281">
        <w:rPr>
          <w:rFonts w:ascii="Times New Roman" w:eastAsia="Times New Roman" w:hAnsi="Times New Roman" w:cs="Times New Roman"/>
          <w:sz w:val="24"/>
          <w:szCs w:val="24"/>
        </w:rPr>
        <w:t>Мираковой</w:t>
      </w:r>
      <w:proofErr w:type="spellEnd"/>
      <w:r w:rsidRPr="00116281">
        <w:rPr>
          <w:rFonts w:ascii="Times New Roman" w:eastAsia="Times New Roman" w:hAnsi="Times New Roman" w:cs="Times New Roman"/>
          <w:sz w:val="24"/>
          <w:szCs w:val="24"/>
        </w:rPr>
        <w:t>, Т.Б.</w:t>
      </w:r>
    </w:p>
    <w:p w:rsidR="00A21E43" w:rsidRPr="00116281" w:rsidRDefault="00A21E43" w:rsidP="00A21E43">
      <w:pPr>
        <w:autoSpaceDE w:val="0"/>
        <w:autoSpaceDN w:val="0"/>
        <w:spacing w:before="70" w:after="0" w:line="278" w:lineRule="auto"/>
        <w:ind w:right="1440"/>
        <w:rPr>
          <w:rFonts w:ascii="Times New Roman" w:hAnsi="Times New Roman" w:cs="Times New Roman"/>
          <w:sz w:val="24"/>
          <w:szCs w:val="24"/>
        </w:r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Бука Учебник. 4 </w:t>
      </w:r>
      <w:proofErr w:type="spellStart"/>
      <w:r w:rsidRPr="0011628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. В 2 ч. Ч. 1 </w:t>
      </w:r>
      <w:r w:rsidRPr="00116281">
        <w:rPr>
          <w:rFonts w:ascii="Times New Roman" w:hAnsi="Times New Roman" w:cs="Times New Roman"/>
          <w:sz w:val="24"/>
          <w:szCs w:val="24"/>
        </w:rPr>
        <w:br/>
      </w:r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рекомендации для учителей общеобразовательных организаций по курсу«Математика» Г.В. Дорофеева, Т.Н. </w:t>
      </w:r>
      <w:proofErr w:type="spellStart"/>
      <w:r w:rsidRPr="00116281">
        <w:rPr>
          <w:rFonts w:ascii="Times New Roman" w:eastAsia="Times New Roman" w:hAnsi="Times New Roman" w:cs="Times New Roman"/>
          <w:sz w:val="24"/>
          <w:szCs w:val="24"/>
        </w:rPr>
        <w:t>Мираковой</w:t>
      </w:r>
      <w:proofErr w:type="spellEnd"/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, Т.Б. Бука, 4 класс </w:t>
      </w:r>
      <w:r w:rsidRPr="00116281">
        <w:rPr>
          <w:rFonts w:ascii="Times New Roman" w:hAnsi="Times New Roman" w:cs="Times New Roman"/>
          <w:sz w:val="24"/>
          <w:szCs w:val="24"/>
        </w:rPr>
        <w:br/>
      </w:r>
      <w:r w:rsidRPr="00116281">
        <w:rPr>
          <w:rFonts w:ascii="Times New Roman" w:eastAsia="Times New Roman" w:hAnsi="Times New Roman" w:cs="Times New Roman"/>
          <w:sz w:val="24"/>
          <w:szCs w:val="24"/>
        </w:rPr>
        <w:t>Волкова С. И. Математика. Проверочные работы. 4 класс.</w:t>
      </w:r>
    </w:p>
    <w:p w:rsidR="00A21E43" w:rsidRPr="00116281" w:rsidRDefault="00A21E43" w:rsidP="00A21E43">
      <w:pPr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sz w:val="24"/>
          <w:szCs w:val="24"/>
        </w:rPr>
      </w:pPr>
      <w:proofErr w:type="spellStart"/>
      <w:r w:rsidRPr="00116281">
        <w:rPr>
          <w:rFonts w:ascii="Times New Roman" w:eastAsia="Times New Roman" w:hAnsi="Times New Roman" w:cs="Times New Roman"/>
          <w:sz w:val="24"/>
          <w:szCs w:val="24"/>
        </w:rPr>
        <w:t>Бантова</w:t>
      </w:r>
      <w:proofErr w:type="spellEnd"/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 М. А., </w:t>
      </w:r>
      <w:proofErr w:type="spellStart"/>
      <w:r w:rsidRPr="00116281">
        <w:rPr>
          <w:rFonts w:ascii="Times New Roman" w:eastAsia="Times New Roman" w:hAnsi="Times New Roman" w:cs="Times New Roman"/>
          <w:sz w:val="24"/>
          <w:szCs w:val="24"/>
        </w:rPr>
        <w:t>Бельтюкова</w:t>
      </w:r>
      <w:proofErr w:type="spellEnd"/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 Г. В., Волкова С. И. и др. Математика. Методические рекомендации. 4 класс.</w:t>
      </w:r>
    </w:p>
    <w:p w:rsidR="00A21E43" w:rsidRPr="00116281" w:rsidRDefault="00A21E43" w:rsidP="00A21E43">
      <w:pPr>
        <w:autoSpaceDE w:val="0"/>
        <w:autoSpaceDN w:val="0"/>
        <w:spacing w:before="70" w:after="0" w:line="262" w:lineRule="auto"/>
        <w:ind w:right="1296"/>
        <w:rPr>
          <w:rFonts w:ascii="Times New Roman" w:hAnsi="Times New Roman" w:cs="Times New Roman"/>
          <w:sz w:val="24"/>
          <w:szCs w:val="24"/>
        </w:r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Контрольные работы 1-4, Дорофеева Г.В. - </w:t>
      </w:r>
      <w:proofErr w:type="spellStart"/>
      <w:r w:rsidRPr="00116281">
        <w:rPr>
          <w:rFonts w:ascii="Times New Roman" w:eastAsia="Times New Roman" w:hAnsi="Times New Roman" w:cs="Times New Roman"/>
          <w:sz w:val="24"/>
          <w:szCs w:val="24"/>
        </w:rPr>
        <w:t>Рос.акад</w:t>
      </w:r>
      <w:proofErr w:type="spellEnd"/>
      <w:r w:rsidRPr="00116281">
        <w:rPr>
          <w:rFonts w:ascii="Times New Roman" w:eastAsia="Times New Roman" w:hAnsi="Times New Roman" w:cs="Times New Roman"/>
          <w:sz w:val="24"/>
          <w:szCs w:val="24"/>
        </w:rPr>
        <w:t>. наук, Рос. акад. образования, изд-во«Просвещение». — М.: Просвещение, 2012</w:t>
      </w:r>
    </w:p>
    <w:p w:rsidR="00A21E43" w:rsidRPr="00116281" w:rsidRDefault="00A21E43" w:rsidP="00A21E43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A21E43" w:rsidRPr="00116281" w:rsidRDefault="00A21E43" w:rsidP="00A21E43">
      <w:pPr>
        <w:autoSpaceDE w:val="0"/>
        <w:autoSpaceDN w:val="0"/>
        <w:spacing w:before="166" w:after="0" w:line="230" w:lineRule="auto"/>
        <w:rPr>
          <w:rFonts w:ascii="Times New Roman" w:hAnsi="Times New Roman" w:cs="Times New Roman"/>
          <w:sz w:val="24"/>
          <w:szCs w:val="24"/>
        </w:r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>https://resh.edu.ru/ https://uchi.ru</w:t>
      </w:r>
    </w:p>
    <w:p w:rsidR="00A21E43" w:rsidRPr="00116281" w:rsidRDefault="00A21E43" w:rsidP="00A21E43">
      <w:pPr>
        <w:rPr>
          <w:rFonts w:ascii="Times New Roman" w:hAnsi="Times New Roman" w:cs="Times New Roman"/>
          <w:sz w:val="24"/>
          <w:szCs w:val="24"/>
        </w:rPr>
        <w:sectPr w:rsidR="00A21E43" w:rsidRPr="0011628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1E43" w:rsidRPr="00116281" w:rsidRDefault="00A21E43" w:rsidP="00A21E43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</w:p>
    <w:p w:rsidR="00A21E43" w:rsidRPr="00116281" w:rsidRDefault="00A21E43" w:rsidP="00A21E43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>МАТЕРИАЛЬНО-ТЕХНИЧЕСКОЕ ОБЕСПЕЧЕНИЕ ОБРАЗОВАТЕЛЬНОГО ПРОЦЕССА</w:t>
      </w:r>
    </w:p>
    <w:p w:rsidR="00A21E43" w:rsidRPr="00116281" w:rsidRDefault="00A21E43" w:rsidP="00A21E43">
      <w:pPr>
        <w:autoSpaceDE w:val="0"/>
        <w:autoSpaceDN w:val="0"/>
        <w:spacing w:before="346" w:after="0" w:line="300" w:lineRule="auto"/>
        <w:ind w:right="5040"/>
        <w:rPr>
          <w:rFonts w:ascii="Times New Roman" w:hAnsi="Times New Roman" w:cs="Times New Roman"/>
          <w:sz w:val="24"/>
          <w:szCs w:val="24"/>
        </w:r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УЧЕБНОЕ ОБОРУДОВАНИЕ </w:t>
      </w:r>
      <w:r w:rsidRPr="00116281">
        <w:rPr>
          <w:rFonts w:ascii="Times New Roman" w:hAnsi="Times New Roman" w:cs="Times New Roman"/>
          <w:sz w:val="24"/>
          <w:szCs w:val="24"/>
        </w:rPr>
        <w:br/>
      </w:r>
      <w:r w:rsidRPr="00116281">
        <w:rPr>
          <w:rFonts w:ascii="Times New Roman" w:eastAsia="Times New Roman" w:hAnsi="Times New Roman" w:cs="Times New Roman"/>
          <w:sz w:val="24"/>
          <w:szCs w:val="24"/>
        </w:rPr>
        <w:t>Таблицы по математике Проектор, экран, компьютер CD диск «Электронное приложение к учебнику»</w:t>
      </w:r>
    </w:p>
    <w:p w:rsidR="00A21E43" w:rsidRPr="00116281" w:rsidRDefault="00A21E43" w:rsidP="00A21E43">
      <w:pPr>
        <w:autoSpaceDE w:val="0"/>
        <w:autoSpaceDN w:val="0"/>
        <w:spacing w:before="262" w:after="0" w:line="300" w:lineRule="auto"/>
        <w:ind w:right="720"/>
        <w:rPr>
          <w:rFonts w:ascii="Times New Roman" w:hAnsi="Times New Roman" w:cs="Times New Roman"/>
          <w:sz w:val="24"/>
          <w:szCs w:val="24"/>
        </w:rPr>
        <w:sectPr w:rsidR="00A21E43" w:rsidRPr="0011628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116281">
        <w:rPr>
          <w:rFonts w:ascii="Times New Roman" w:eastAsia="Times New Roman" w:hAnsi="Times New Roman" w:cs="Times New Roman"/>
          <w:sz w:val="24"/>
          <w:szCs w:val="24"/>
        </w:rPr>
        <w:t>ОБОРУДОВАНИЕ ДЛЯ ПРОВЕДЕНИЯ ЛАБОРАТОРНЫХ И ПРАКТИЧЕСКИХ РАБОТ Комплект инструментов: линейка, циркуль. Калькулятор</w:t>
      </w:r>
      <w:r w:rsidRPr="00116281">
        <w:rPr>
          <w:rFonts w:ascii="Times New Roman" w:hAnsi="Times New Roman" w:cs="Times New Roman"/>
          <w:sz w:val="24"/>
          <w:szCs w:val="24"/>
        </w:rPr>
        <w:br/>
      </w:r>
      <w:r w:rsidRPr="00116281">
        <w:rPr>
          <w:rFonts w:ascii="Times New Roman" w:eastAsia="Times New Roman" w:hAnsi="Times New Roman" w:cs="Times New Roman"/>
          <w:sz w:val="24"/>
          <w:szCs w:val="24"/>
        </w:rPr>
        <w:t xml:space="preserve">Шар, куб, цилиндр,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конус,пирамида</w:t>
      </w:r>
      <w:proofErr w:type="spellEnd"/>
    </w:p>
    <w:p w:rsidR="000B1E10" w:rsidRDefault="000B1E10" w:rsidP="00A21E43"/>
    <w:sectPr w:rsidR="000B1E10" w:rsidSect="00A21E4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34F68A5"/>
    <w:multiLevelType w:val="multilevel"/>
    <w:tmpl w:val="A28EBE5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296C8F"/>
    <w:multiLevelType w:val="multilevel"/>
    <w:tmpl w:val="E93413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D26C9C"/>
    <w:multiLevelType w:val="multilevel"/>
    <w:tmpl w:val="FAC060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8F5764"/>
    <w:multiLevelType w:val="multilevel"/>
    <w:tmpl w:val="B84E13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E54E3E"/>
    <w:multiLevelType w:val="multilevel"/>
    <w:tmpl w:val="E212888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A21E43"/>
    <w:rsid w:val="00034A7E"/>
    <w:rsid w:val="000710F3"/>
    <w:rsid w:val="000B1E10"/>
    <w:rsid w:val="000F4816"/>
    <w:rsid w:val="00173DDE"/>
    <w:rsid w:val="001B2774"/>
    <w:rsid w:val="001F32EB"/>
    <w:rsid w:val="00207018"/>
    <w:rsid w:val="00220796"/>
    <w:rsid w:val="00247234"/>
    <w:rsid w:val="003D109A"/>
    <w:rsid w:val="0045298C"/>
    <w:rsid w:val="00463088"/>
    <w:rsid w:val="004E37F7"/>
    <w:rsid w:val="00591749"/>
    <w:rsid w:val="00595D46"/>
    <w:rsid w:val="005C33D0"/>
    <w:rsid w:val="006E3F4E"/>
    <w:rsid w:val="00797D6D"/>
    <w:rsid w:val="0082109F"/>
    <w:rsid w:val="00833B18"/>
    <w:rsid w:val="008A02AB"/>
    <w:rsid w:val="008B2E01"/>
    <w:rsid w:val="008B5CCB"/>
    <w:rsid w:val="00964501"/>
    <w:rsid w:val="00A21E43"/>
    <w:rsid w:val="00A33693"/>
    <w:rsid w:val="00A66561"/>
    <w:rsid w:val="00B64F65"/>
    <w:rsid w:val="00B6793E"/>
    <w:rsid w:val="00C06EA6"/>
    <w:rsid w:val="00C54839"/>
    <w:rsid w:val="00D03484"/>
    <w:rsid w:val="00D07258"/>
    <w:rsid w:val="00D50F7A"/>
    <w:rsid w:val="00ED6DCD"/>
    <w:rsid w:val="00EF7C1E"/>
    <w:rsid w:val="00F0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21E43"/>
    <w:rPr>
      <w:rFonts w:eastAsiaTheme="minorEastAsia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A21E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1">
    <w:name w:val="heading 2"/>
    <w:basedOn w:val="a1"/>
    <w:next w:val="a1"/>
    <w:link w:val="22"/>
    <w:uiPriority w:val="9"/>
    <w:unhideWhenUsed/>
    <w:qFormat/>
    <w:rsid w:val="00A21E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1">
    <w:name w:val="heading 3"/>
    <w:basedOn w:val="a1"/>
    <w:next w:val="a1"/>
    <w:link w:val="32"/>
    <w:uiPriority w:val="9"/>
    <w:unhideWhenUsed/>
    <w:qFormat/>
    <w:rsid w:val="00A21E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A21E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21E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21E4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21E4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21E4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21E4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21E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A21E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A21E4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A21E4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A21E4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A21E43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A21E43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A21E43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A21E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table" w:styleId="a5">
    <w:name w:val="Table Grid"/>
    <w:basedOn w:val="a3"/>
    <w:uiPriority w:val="59"/>
    <w:rsid w:val="00A21E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2"/>
    <w:uiPriority w:val="99"/>
    <w:unhideWhenUsed/>
    <w:rsid w:val="00A21E43"/>
    <w:rPr>
      <w:color w:val="0000FF" w:themeColor="hyperlink"/>
      <w:u w:val="single"/>
    </w:rPr>
  </w:style>
  <w:style w:type="paragraph" w:styleId="a7">
    <w:name w:val="header"/>
    <w:basedOn w:val="a1"/>
    <w:link w:val="a8"/>
    <w:uiPriority w:val="99"/>
    <w:unhideWhenUsed/>
    <w:rsid w:val="00A21E43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a8">
    <w:name w:val="Верхний колонтитул Знак"/>
    <w:basedOn w:val="a2"/>
    <w:link w:val="a7"/>
    <w:uiPriority w:val="99"/>
    <w:rsid w:val="00A21E43"/>
    <w:rPr>
      <w:rFonts w:eastAsiaTheme="minorEastAsia"/>
      <w:lang w:val="en-US"/>
    </w:rPr>
  </w:style>
  <w:style w:type="paragraph" w:styleId="a9">
    <w:name w:val="footer"/>
    <w:basedOn w:val="a1"/>
    <w:link w:val="aa"/>
    <w:uiPriority w:val="99"/>
    <w:unhideWhenUsed/>
    <w:rsid w:val="00A21E43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aa">
    <w:name w:val="Нижний колонтитул Знак"/>
    <w:basedOn w:val="a2"/>
    <w:link w:val="a9"/>
    <w:uiPriority w:val="99"/>
    <w:rsid w:val="00A21E43"/>
    <w:rPr>
      <w:rFonts w:eastAsiaTheme="minorEastAsia"/>
      <w:lang w:val="en-US"/>
    </w:rPr>
  </w:style>
  <w:style w:type="paragraph" w:styleId="ab">
    <w:name w:val="No Spacing"/>
    <w:uiPriority w:val="1"/>
    <w:qFormat/>
    <w:rsid w:val="00A21E43"/>
    <w:pPr>
      <w:spacing w:after="0" w:line="240" w:lineRule="auto"/>
    </w:pPr>
    <w:rPr>
      <w:rFonts w:eastAsiaTheme="minorEastAsia"/>
      <w:lang w:val="en-US"/>
    </w:rPr>
  </w:style>
  <w:style w:type="paragraph" w:styleId="ac">
    <w:name w:val="Title"/>
    <w:basedOn w:val="a1"/>
    <w:next w:val="a1"/>
    <w:link w:val="ad"/>
    <w:uiPriority w:val="10"/>
    <w:qFormat/>
    <w:rsid w:val="00A21E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2"/>
    <w:link w:val="ac"/>
    <w:uiPriority w:val="10"/>
    <w:rsid w:val="00A21E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e">
    <w:name w:val="Subtitle"/>
    <w:basedOn w:val="a1"/>
    <w:next w:val="a1"/>
    <w:link w:val="af"/>
    <w:uiPriority w:val="11"/>
    <w:qFormat/>
    <w:rsid w:val="00A21E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2"/>
    <w:link w:val="ae"/>
    <w:uiPriority w:val="11"/>
    <w:rsid w:val="00A21E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0">
    <w:name w:val="List Paragraph"/>
    <w:basedOn w:val="a1"/>
    <w:uiPriority w:val="34"/>
    <w:qFormat/>
    <w:rsid w:val="00A21E43"/>
    <w:pPr>
      <w:ind w:left="720"/>
      <w:contextualSpacing/>
    </w:pPr>
    <w:rPr>
      <w:lang w:val="en-US" w:eastAsia="en-US"/>
    </w:rPr>
  </w:style>
  <w:style w:type="paragraph" w:styleId="af1">
    <w:name w:val="Body Text"/>
    <w:basedOn w:val="a1"/>
    <w:link w:val="af2"/>
    <w:uiPriority w:val="99"/>
    <w:unhideWhenUsed/>
    <w:rsid w:val="00A21E43"/>
    <w:pPr>
      <w:spacing w:after="120"/>
    </w:pPr>
    <w:rPr>
      <w:lang w:val="en-US" w:eastAsia="en-US"/>
    </w:rPr>
  </w:style>
  <w:style w:type="character" w:customStyle="1" w:styleId="af2">
    <w:name w:val="Основной текст Знак"/>
    <w:basedOn w:val="a2"/>
    <w:link w:val="af1"/>
    <w:uiPriority w:val="99"/>
    <w:rsid w:val="00A21E43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A21E43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2"/>
    <w:link w:val="23"/>
    <w:uiPriority w:val="99"/>
    <w:rsid w:val="00A21E43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A21E43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A21E43"/>
    <w:rPr>
      <w:rFonts w:eastAsiaTheme="minorEastAsia"/>
      <w:sz w:val="16"/>
      <w:szCs w:val="16"/>
      <w:lang w:val="en-US"/>
    </w:rPr>
  </w:style>
  <w:style w:type="paragraph" w:styleId="af3">
    <w:name w:val="List"/>
    <w:basedOn w:val="a1"/>
    <w:uiPriority w:val="99"/>
    <w:unhideWhenUsed/>
    <w:rsid w:val="00A21E43"/>
    <w:pPr>
      <w:ind w:left="360" w:hanging="360"/>
      <w:contextualSpacing/>
    </w:pPr>
    <w:rPr>
      <w:lang w:val="en-US" w:eastAsia="en-US"/>
    </w:rPr>
  </w:style>
  <w:style w:type="paragraph" w:styleId="25">
    <w:name w:val="List 2"/>
    <w:basedOn w:val="a1"/>
    <w:uiPriority w:val="99"/>
    <w:unhideWhenUsed/>
    <w:rsid w:val="00A21E43"/>
    <w:pPr>
      <w:ind w:left="720" w:hanging="360"/>
      <w:contextualSpacing/>
    </w:pPr>
    <w:rPr>
      <w:lang w:val="en-US" w:eastAsia="en-US"/>
    </w:rPr>
  </w:style>
  <w:style w:type="paragraph" w:styleId="35">
    <w:name w:val="List 3"/>
    <w:basedOn w:val="a1"/>
    <w:uiPriority w:val="99"/>
    <w:unhideWhenUsed/>
    <w:rsid w:val="00A21E43"/>
    <w:pPr>
      <w:ind w:left="1080" w:hanging="360"/>
      <w:contextualSpacing/>
    </w:pPr>
    <w:rPr>
      <w:lang w:val="en-US" w:eastAsia="en-US"/>
    </w:rPr>
  </w:style>
  <w:style w:type="paragraph" w:styleId="a0">
    <w:name w:val="List Bullet"/>
    <w:basedOn w:val="a1"/>
    <w:uiPriority w:val="99"/>
    <w:unhideWhenUsed/>
    <w:rsid w:val="00A21E43"/>
    <w:pPr>
      <w:numPr>
        <w:numId w:val="1"/>
      </w:numPr>
      <w:contextualSpacing/>
    </w:pPr>
    <w:rPr>
      <w:lang w:val="en-US" w:eastAsia="en-US"/>
    </w:rPr>
  </w:style>
  <w:style w:type="paragraph" w:styleId="20">
    <w:name w:val="List Bullet 2"/>
    <w:basedOn w:val="a1"/>
    <w:uiPriority w:val="99"/>
    <w:unhideWhenUsed/>
    <w:rsid w:val="00A21E43"/>
    <w:pPr>
      <w:numPr>
        <w:numId w:val="2"/>
      </w:numPr>
      <w:contextualSpacing/>
    </w:pPr>
    <w:rPr>
      <w:lang w:val="en-US" w:eastAsia="en-US"/>
    </w:rPr>
  </w:style>
  <w:style w:type="paragraph" w:styleId="30">
    <w:name w:val="List Bullet 3"/>
    <w:basedOn w:val="a1"/>
    <w:uiPriority w:val="99"/>
    <w:unhideWhenUsed/>
    <w:rsid w:val="00A21E43"/>
    <w:pPr>
      <w:numPr>
        <w:numId w:val="3"/>
      </w:numPr>
      <w:contextualSpacing/>
    </w:pPr>
    <w:rPr>
      <w:lang w:val="en-US" w:eastAsia="en-US"/>
    </w:rPr>
  </w:style>
  <w:style w:type="paragraph" w:styleId="a">
    <w:name w:val="List Number"/>
    <w:basedOn w:val="a1"/>
    <w:uiPriority w:val="99"/>
    <w:unhideWhenUsed/>
    <w:rsid w:val="00A21E43"/>
    <w:pPr>
      <w:numPr>
        <w:numId w:val="5"/>
      </w:numPr>
      <w:contextualSpacing/>
    </w:pPr>
    <w:rPr>
      <w:lang w:val="en-US" w:eastAsia="en-US"/>
    </w:rPr>
  </w:style>
  <w:style w:type="paragraph" w:styleId="2">
    <w:name w:val="List Number 2"/>
    <w:basedOn w:val="a1"/>
    <w:uiPriority w:val="99"/>
    <w:unhideWhenUsed/>
    <w:rsid w:val="00A21E43"/>
    <w:pPr>
      <w:numPr>
        <w:numId w:val="6"/>
      </w:numPr>
      <w:contextualSpacing/>
    </w:pPr>
    <w:rPr>
      <w:lang w:val="en-US" w:eastAsia="en-US"/>
    </w:rPr>
  </w:style>
  <w:style w:type="paragraph" w:styleId="3">
    <w:name w:val="List Number 3"/>
    <w:basedOn w:val="a1"/>
    <w:uiPriority w:val="99"/>
    <w:unhideWhenUsed/>
    <w:rsid w:val="00A21E43"/>
    <w:pPr>
      <w:numPr>
        <w:numId w:val="7"/>
      </w:numPr>
      <w:contextualSpacing/>
    </w:pPr>
    <w:rPr>
      <w:lang w:val="en-US" w:eastAsia="en-US"/>
    </w:rPr>
  </w:style>
  <w:style w:type="paragraph" w:styleId="af4">
    <w:name w:val="List Continue"/>
    <w:basedOn w:val="a1"/>
    <w:uiPriority w:val="99"/>
    <w:unhideWhenUsed/>
    <w:rsid w:val="00A21E43"/>
    <w:pPr>
      <w:spacing w:after="120"/>
      <w:ind w:left="360"/>
      <w:contextualSpacing/>
    </w:pPr>
    <w:rPr>
      <w:lang w:val="en-US" w:eastAsia="en-US"/>
    </w:rPr>
  </w:style>
  <w:style w:type="paragraph" w:styleId="26">
    <w:name w:val="List Continue 2"/>
    <w:basedOn w:val="a1"/>
    <w:uiPriority w:val="99"/>
    <w:unhideWhenUsed/>
    <w:rsid w:val="00A21E43"/>
    <w:pPr>
      <w:spacing w:after="120"/>
      <w:ind w:left="720"/>
      <w:contextualSpacing/>
    </w:pPr>
    <w:rPr>
      <w:lang w:val="en-US" w:eastAsia="en-US"/>
    </w:rPr>
  </w:style>
  <w:style w:type="paragraph" w:styleId="36">
    <w:name w:val="List Continue 3"/>
    <w:basedOn w:val="a1"/>
    <w:uiPriority w:val="99"/>
    <w:unhideWhenUsed/>
    <w:rsid w:val="00A21E43"/>
    <w:pPr>
      <w:spacing w:after="120"/>
      <w:ind w:left="1080"/>
      <w:contextualSpacing/>
    </w:pPr>
    <w:rPr>
      <w:lang w:val="en-US" w:eastAsia="en-US"/>
    </w:rPr>
  </w:style>
  <w:style w:type="paragraph" w:styleId="af5">
    <w:name w:val="macro"/>
    <w:link w:val="af6"/>
    <w:uiPriority w:val="99"/>
    <w:unhideWhenUsed/>
    <w:rsid w:val="00A21E4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6">
    <w:name w:val="Текст макроса Знак"/>
    <w:basedOn w:val="a2"/>
    <w:link w:val="af5"/>
    <w:uiPriority w:val="99"/>
    <w:rsid w:val="00A21E43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A21E43"/>
    <w:rPr>
      <w:i/>
      <w:iCs/>
      <w:color w:val="000000" w:themeColor="text1"/>
      <w:lang w:val="en-US" w:eastAsia="en-US"/>
    </w:rPr>
  </w:style>
  <w:style w:type="character" w:customStyle="1" w:styleId="28">
    <w:name w:val="Цитата 2 Знак"/>
    <w:basedOn w:val="a2"/>
    <w:link w:val="27"/>
    <w:uiPriority w:val="29"/>
    <w:rsid w:val="00A21E43"/>
    <w:rPr>
      <w:rFonts w:eastAsiaTheme="minorEastAsia"/>
      <w:i/>
      <w:iCs/>
      <w:color w:val="000000" w:themeColor="text1"/>
      <w:lang w:val="en-US"/>
    </w:rPr>
  </w:style>
  <w:style w:type="character" w:styleId="af7">
    <w:name w:val="Strong"/>
    <w:basedOn w:val="a2"/>
    <w:uiPriority w:val="22"/>
    <w:qFormat/>
    <w:rsid w:val="00A21E43"/>
    <w:rPr>
      <w:b/>
      <w:bCs/>
    </w:rPr>
  </w:style>
  <w:style w:type="character" w:styleId="af8">
    <w:name w:val="Emphasis"/>
    <w:basedOn w:val="a2"/>
    <w:uiPriority w:val="20"/>
    <w:qFormat/>
    <w:rsid w:val="00A21E43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A21E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eastAsia="en-US"/>
    </w:rPr>
  </w:style>
  <w:style w:type="character" w:customStyle="1" w:styleId="afa">
    <w:name w:val="Выделенная цитата Знак"/>
    <w:basedOn w:val="a2"/>
    <w:link w:val="af9"/>
    <w:uiPriority w:val="30"/>
    <w:rsid w:val="00A21E43"/>
    <w:rPr>
      <w:rFonts w:eastAsiaTheme="minorEastAsia"/>
      <w:b/>
      <w:bCs/>
      <w:i/>
      <w:iCs/>
      <w:color w:val="4F81BD" w:themeColor="accent1"/>
      <w:lang w:val="en-US"/>
    </w:rPr>
  </w:style>
  <w:style w:type="character" w:styleId="afb">
    <w:name w:val="Subtle Emphasis"/>
    <w:basedOn w:val="a2"/>
    <w:uiPriority w:val="19"/>
    <w:qFormat/>
    <w:rsid w:val="00A21E43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A21E43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A21E43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A21E43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A21E43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A21E43"/>
    <w:pPr>
      <w:outlineLvl w:val="9"/>
    </w:pPr>
  </w:style>
  <w:style w:type="character" w:customStyle="1" w:styleId="Zag11">
    <w:name w:val="Zag_11"/>
    <w:rsid w:val="00A21E43"/>
  </w:style>
  <w:style w:type="paragraph" w:styleId="aff1">
    <w:name w:val="Normal (Web)"/>
    <w:basedOn w:val="a1"/>
    <w:uiPriority w:val="99"/>
    <w:unhideWhenUsed/>
    <w:rsid w:val="00A21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№1_"/>
    <w:basedOn w:val="a2"/>
    <w:link w:val="12"/>
    <w:rsid w:val="00A21E43"/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1"/>
    <w:link w:val="11"/>
    <w:rsid w:val="00A21E43"/>
    <w:pPr>
      <w:widowControl w:val="0"/>
      <w:spacing w:after="80" w:line="293" w:lineRule="auto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aff2">
    <w:name w:val="Основной текст_"/>
    <w:basedOn w:val="a2"/>
    <w:link w:val="13"/>
    <w:rsid w:val="00A21E43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1"/>
    <w:link w:val="aff2"/>
    <w:rsid w:val="00A21E43"/>
    <w:pPr>
      <w:widowControl w:val="0"/>
      <w:spacing w:after="80" w:line="293" w:lineRule="auto"/>
    </w:pPr>
    <w:rPr>
      <w:rFonts w:ascii="Times New Roman" w:eastAsia="Times New Roman" w:hAnsi="Times New Roman" w:cs="Times New Roman"/>
      <w:lang w:eastAsia="en-US"/>
    </w:rPr>
  </w:style>
  <w:style w:type="paragraph" w:styleId="aff3">
    <w:name w:val="Balloon Text"/>
    <w:basedOn w:val="a1"/>
    <w:link w:val="aff4"/>
    <w:uiPriority w:val="99"/>
    <w:semiHidden/>
    <w:unhideWhenUsed/>
    <w:rsid w:val="00ED6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2"/>
    <w:link w:val="aff3"/>
    <w:uiPriority w:val="99"/>
    <w:semiHidden/>
    <w:rsid w:val="00ED6DC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https://uchi.ru" TargetMode="External"/><Relationship Id="rId18" Type="http://schemas.openxmlformats.org/officeDocument/2006/relationships/hyperlink" Target="https://studopedia.ru/27_4639_etap-pismennoe-slozhenie-i-vichitanie-v-predelah-milliona.html" TargetMode="External"/><Relationship Id="rId26" Type="http://schemas.openxmlformats.org/officeDocument/2006/relationships/hyperlink" Target="https://resh.edu.ru/subject/lesson/7732/conspect/325582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resolventa.ru/index.php/arifmeticheskie-dejstviya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www.youtube.com/watch?v=hqPdH0DJztw" TargetMode="External"/><Relationship Id="rId25" Type="http://schemas.openxmlformats.org/officeDocument/2006/relationships/hyperlink" Target="https://www.youtube.com/watch?v=CDVMnL7Gu0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5233/start/214055/" TargetMode="External"/><Relationship Id="rId20" Type="http://schemas.openxmlformats.org/officeDocument/2006/relationships/hyperlink" Target="https://resh.edu.ru/subject/lesson/5239/start/215078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www.youtube.com/watch?v=CDVMnL7Gu0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resh.edu.ru/subject/lesson/6235/train/279371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chi.ru" TargetMode="External"/><Relationship Id="rId19" Type="http://schemas.openxmlformats.org/officeDocument/2006/relationships/hyperlink" Target="https://resh.edu.ru/subject/lesson/3916/start/21864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zaochnik.com/spravochnik/matematika/vyrazhenija/nahozhdenie-znachenija-vyrazhenija" TargetMode="External"/><Relationship Id="rId27" Type="http://schemas.openxmlformats.org/officeDocument/2006/relationships/hyperlink" Target="https://ped-kopilka.ru/sovremenyi-urok/konspekty-urokov-v-nachalnoi-shkole/konspekty-urokov-4-klas/reshenie-logicheskih-zadach-4-klas-fakultati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DC322-EFF7-4B12-B966-5E5E51658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8320</Words>
  <Characters>47426</Characters>
  <Application>Microsoft Office Word</Application>
  <DocSecurity>0</DocSecurity>
  <Lines>395</Lines>
  <Paragraphs>111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/>
      <vt:lpstr/>
      <vt:lpstr>ПОЯСНИТЕЛЬНАЯ ЗАПИСКА</vt:lpstr>
      <vt:lpstr/>
      <vt:lpstr/>
      <vt:lpstr/>
      <vt:lpstr>Числа и величины</vt:lpstr>
      <vt:lpstr>Арифметические действия</vt:lpstr>
      <vt:lpstr>Текстовые задачи</vt:lpstr>
      <vt:lpstr>Пространственные отношения и геометрические фигуры</vt:lpstr>
      <vt:lpstr/>
      <vt:lpstr/>
      <vt:lpstr>Математическая информация</vt:lpstr>
      <vt:lpstr>Универсальные учебные действия</vt:lpstr>
      <vt:lpstr>ПЛАНИРУЕМЫЕ ОБРАЗОВАТЕЛЬНЫЕ РЕЗУЛЬТАТЫ</vt:lpstr>
      <vt:lpstr>ЛИЧНОСТНЫЕ РЕЗУЛЬТАТЫ</vt:lpstr>
      <vt:lpstr>МЕТАПРЕДМЕТНЫЕ РЕЗУЛЬТАТЫ</vt:lpstr>
      <vt:lpstr>Универсальные познавательные учебные действия:</vt:lpstr>
      <vt:lpstr>Универсальные коммуникативные учебные действия:</vt:lpstr>
      <vt:lpstr>Универсальные регулятивные учебные действия:</vt:lpstr>
      <vt:lpstr>Совместная деятельность:</vt:lpstr>
      <vt:lpstr>ПРЕДМЕТНЫЕ РЕЗУЛЬТАТЫ</vt:lpstr>
    </vt:vector>
  </TitlesOfParts>
  <Company/>
  <LinksUpToDate>false</LinksUpToDate>
  <CharactersWithSpaces>55635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2022-11-01T16:37:00Z</dcterms:created>
  <dcterms:modified xsi:type="dcterms:W3CDTF">2022-12-04T14:42:00Z</dcterms:modified>
</cp:coreProperties>
</file>